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446" w:rsidRDefault="00DB3981" w:rsidP="00565459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12BBF">
        <w:rPr>
          <w:rFonts w:asciiTheme="minorHAnsi" w:hAnsiTheme="minorHAnsi" w:cstheme="minorHAnsi"/>
          <w:b/>
          <w:sz w:val="28"/>
          <w:szCs w:val="28"/>
        </w:rPr>
        <w:t>Der Klassenrat</w:t>
      </w:r>
    </w:p>
    <w:p w:rsidR="008B45E3" w:rsidRDefault="008B45E3" w:rsidP="00565459">
      <w:pPr>
        <w:spacing w:after="6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1) Aussagen von Schülerinnen und Schüler zu </w:t>
      </w:r>
      <w:r w:rsidR="00C8090E">
        <w:rPr>
          <w:rFonts w:asciiTheme="minorHAnsi" w:hAnsiTheme="minorHAnsi" w:cstheme="minorHAnsi"/>
          <w:b/>
          <w:sz w:val="24"/>
          <w:szCs w:val="24"/>
        </w:rPr>
        <w:t>Macht</w:t>
      </w:r>
      <w:r>
        <w:rPr>
          <w:rFonts w:asciiTheme="minorHAnsi" w:hAnsiTheme="minorHAnsi" w:cstheme="minorHAnsi"/>
          <w:b/>
          <w:sz w:val="24"/>
          <w:szCs w:val="24"/>
        </w:rPr>
        <w:t xml:space="preserve"> im Klassenrat</w:t>
      </w:r>
      <w:r w:rsidR="00C8090E">
        <w:rPr>
          <w:rFonts w:asciiTheme="minorHAnsi" w:hAnsiTheme="minorHAnsi" w:cstheme="minorHAnsi"/>
          <w:b/>
          <w:sz w:val="24"/>
          <w:szCs w:val="24"/>
        </w:rPr>
        <w:t xml:space="preserve">. </w:t>
      </w:r>
    </w:p>
    <w:p w:rsidR="00A4430A" w:rsidRPr="00693048" w:rsidRDefault="008B45E3" w:rsidP="00693048">
      <w:pPr>
        <w:rPr>
          <w:rFonts w:asciiTheme="minorHAnsi" w:hAnsiTheme="minorHAnsi" w:cstheme="minorHAnsi"/>
          <w:sz w:val="24"/>
          <w:szCs w:val="24"/>
          <w:u w:val="single"/>
        </w:rPr>
      </w:pPr>
      <w:r w:rsidRPr="00693048">
        <w:rPr>
          <w:rFonts w:asciiTheme="minorHAnsi" w:hAnsiTheme="minorHAnsi" w:cstheme="minorHAnsi"/>
          <w:sz w:val="24"/>
          <w:szCs w:val="24"/>
          <w:u w:val="single"/>
        </w:rPr>
        <w:t>Frage</w:t>
      </w:r>
      <w:r w:rsidRPr="00693048">
        <w:rPr>
          <w:rFonts w:asciiTheme="minorHAnsi" w:hAnsiTheme="minorHAnsi" w:cstheme="minorHAnsi"/>
          <w:b/>
          <w:sz w:val="24"/>
          <w:szCs w:val="24"/>
          <w:u w:val="single"/>
        </w:rPr>
        <w:t xml:space="preserve">: </w:t>
      </w:r>
      <w:r w:rsidR="00C8090E" w:rsidRPr="00693048">
        <w:rPr>
          <w:rFonts w:asciiTheme="minorHAnsi" w:hAnsiTheme="minorHAnsi" w:cstheme="minorHAnsi"/>
          <w:sz w:val="24"/>
          <w:szCs w:val="24"/>
          <w:u w:val="single"/>
        </w:rPr>
        <w:t xml:space="preserve">Haben im Klassenrat </w:t>
      </w:r>
      <w:r w:rsidR="00073304" w:rsidRPr="00693048">
        <w:rPr>
          <w:rFonts w:asciiTheme="minorHAnsi" w:hAnsiTheme="minorHAnsi" w:cstheme="minorHAnsi"/>
          <w:sz w:val="24"/>
          <w:szCs w:val="24"/>
          <w:u w:val="single"/>
        </w:rPr>
        <w:t>A</w:t>
      </w:r>
      <w:r w:rsidR="00A4430A" w:rsidRPr="00693048">
        <w:rPr>
          <w:rFonts w:asciiTheme="minorHAnsi" w:hAnsiTheme="minorHAnsi" w:cstheme="minorHAnsi"/>
          <w:sz w:val="24"/>
          <w:szCs w:val="24"/>
          <w:u w:val="single"/>
        </w:rPr>
        <w:t>lle</w:t>
      </w:r>
      <w:r w:rsidR="00C8090E" w:rsidRPr="00693048">
        <w:rPr>
          <w:rFonts w:asciiTheme="minorHAnsi" w:hAnsiTheme="minorHAnsi" w:cstheme="minorHAnsi"/>
          <w:sz w:val="24"/>
          <w:szCs w:val="24"/>
          <w:u w:val="single"/>
        </w:rPr>
        <w:t xml:space="preserve"> gleich viel zu sagen? </w:t>
      </w:r>
    </w:p>
    <w:p w:rsidR="00A4430A" w:rsidRPr="00C8090E" w:rsidRDefault="00C8090E" w:rsidP="00693048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A4430A">
        <w:rPr>
          <w:rFonts w:asciiTheme="minorHAnsi" w:hAnsiTheme="minorHAnsi" w:cstheme="minorHAnsi"/>
          <w:i/>
          <w:sz w:val="24"/>
          <w:szCs w:val="24"/>
        </w:rPr>
        <w:t>Kreuze an</w:t>
      </w:r>
      <w:r>
        <w:rPr>
          <w:rFonts w:asciiTheme="minorHAnsi" w:hAnsiTheme="minorHAnsi" w:cstheme="minorHAnsi"/>
          <w:sz w:val="24"/>
          <w:szCs w:val="24"/>
        </w:rPr>
        <w:t xml:space="preserve">, was gemäss deiner Einschätzung am besten zutrifft.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7"/>
        <w:gridCol w:w="8844"/>
      </w:tblGrid>
      <w:tr w:rsidR="00C8090E" w:rsidTr="003C57DF">
        <w:tc>
          <w:tcPr>
            <w:tcW w:w="567" w:type="dxa"/>
          </w:tcPr>
          <w:p w:rsidR="00C8090E" w:rsidRDefault="00C8090E" w:rsidP="0057646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844" w:type="dxa"/>
          </w:tcPr>
          <w:p w:rsidR="00C8090E" w:rsidRDefault="00C8090E" w:rsidP="0057646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Alle Schülerinnen und Schüler</w:t>
            </w:r>
            <w:r w:rsidRPr="00C8090E">
              <w:rPr>
                <w:rFonts w:asciiTheme="minorHAnsi" w:hAnsiTheme="minorHAnsi" w:cstheme="minorHAnsi"/>
                <w:sz w:val="24"/>
                <w:szCs w:val="24"/>
              </w:rPr>
              <w:t xml:space="preserve"> haben gleich viel zu sagen und sind gleichbere</w:t>
            </w:r>
            <w:r w:rsidR="008B45E3">
              <w:rPr>
                <w:rFonts w:asciiTheme="minorHAnsi" w:hAnsiTheme="minorHAnsi" w:cstheme="minorHAnsi"/>
                <w:sz w:val="24"/>
                <w:szCs w:val="24"/>
              </w:rPr>
              <w:t>chtigt. Bei Abstimmungen haben A</w:t>
            </w:r>
            <w:r w:rsidRPr="00C8090E">
              <w:rPr>
                <w:rFonts w:asciiTheme="minorHAnsi" w:hAnsiTheme="minorHAnsi" w:cstheme="minorHAnsi"/>
                <w:sz w:val="24"/>
                <w:szCs w:val="24"/>
              </w:rPr>
              <w:t>lle eine Stimme.</w:t>
            </w:r>
          </w:p>
        </w:tc>
      </w:tr>
      <w:tr w:rsidR="00C8090E" w:rsidTr="003C57DF">
        <w:tc>
          <w:tcPr>
            <w:tcW w:w="567" w:type="dxa"/>
          </w:tcPr>
          <w:p w:rsidR="00C8090E" w:rsidRDefault="00C8090E" w:rsidP="0057646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844" w:type="dxa"/>
          </w:tcPr>
          <w:p w:rsidR="00C8090E" w:rsidRDefault="00C8090E" w:rsidP="0057646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8090E">
              <w:rPr>
                <w:rFonts w:asciiTheme="minorHAnsi" w:hAnsiTheme="minorHAnsi" w:cstheme="minorHAnsi"/>
                <w:sz w:val="24"/>
                <w:szCs w:val="24"/>
              </w:rPr>
              <w:t>Eigentlich haben alle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Schülerinnen und Schüler</w:t>
            </w:r>
            <w:r w:rsidRPr="00C8090E">
              <w:rPr>
                <w:rFonts w:asciiTheme="minorHAnsi" w:hAnsiTheme="minorHAnsi" w:cstheme="minorHAnsi"/>
                <w:sz w:val="24"/>
                <w:szCs w:val="24"/>
              </w:rPr>
              <w:t xml:space="preserve"> gleich viel zu sagen. Jedoch gibt es stärk</w:t>
            </w:r>
            <w:r w:rsidRPr="00C8090E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Pr="00C8090E">
              <w:rPr>
                <w:rFonts w:asciiTheme="minorHAnsi" w:hAnsiTheme="minorHAnsi" w:cstheme="minorHAnsi"/>
                <w:sz w:val="24"/>
                <w:szCs w:val="24"/>
              </w:rPr>
              <w:t xml:space="preserve">re Schülerinnen und Schüler, die viele Anliegen einbringen, viel sprechen und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dadurch </w:t>
            </w:r>
            <w:r w:rsidRPr="00C8090E">
              <w:rPr>
                <w:rFonts w:asciiTheme="minorHAnsi" w:hAnsiTheme="minorHAnsi" w:cstheme="minorHAnsi"/>
                <w:sz w:val="24"/>
                <w:szCs w:val="24"/>
              </w:rPr>
              <w:t>andere Schülerinnen und Schüler überzeugen können.</w:t>
            </w:r>
          </w:p>
        </w:tc>
      </w:tr>
      <w:tr w:rsidR="00C8090E" w:rsidTr="003C57DF">
        <w:tc>
          <w:tcPr>
            <w:tcW w:w="567" w:type="dxa"/>
          </w:tcPr>
          <w:p w:rsidR="00C8090E" w:rsidRDefault="00C8090E" w:rsidP="0057646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844" w:type="dxa"/>
          </w:tcPr>
          <w:p w:rsidR="00C8090E" w:rsidRDefault="00C8090E" w:rsidP="00C8090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8090E">
              <w:rPr>
                <w:rFonts w:asciiTheme="minorHAnsi" w:hAnsiTheme="minorHAnsi" w:cstheme="minorHAnsi"/>
                <w:sz w:val="24"/>
                <w:szCs w:val="24"/>
              </w:rPr>
              <w:t>Einige Schülerinnen und Schüler haben mehr zu sagen. Das hängt davon ab, wer ein A</w:t>
            </w:r>
            <w:r w:rsidRPr="00C8090E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Pr="00C8090E">
              <w:rPr>
                <w:rFonts w:asciiTheme="minorHAnsi" w:hAnsiTheme="minorHAnsi" w:cstheme="minorHAnsi"/>
                <w:sz w:val="24"/>
                <w:szCs w:val="24"/>
              </w:rPr>
              <w:t>liegen einbrin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gt. Bei den einen findet es die Klasse </w:t>
            </w:r>
            <w:r w:rsidRPr="00C8090E">
              <w:rPr>
                <w:rFonts w:asciiTheme="minorHAnsi" w:hAnsiTheme="minorHAnsi" w:cstheme="minorHAnsi"/>
                <w:sz w:val="24"/>
                <w:szCs w:val="24"/>
              </w:rPr>
              <w:t>interessanter, bei anderen weniger.</w:t>
            </w:r>
          </w:p>
        </w:tc>
      </w:tr>
      <w:tr w:rsidR="00C8090E" w:rsidTr="003C57DF">
        <w:tc>
          <w:tcPr>
            <w:tcW w:w="567" w:type="dxa"/>
          </w:tcPr>
          <w:p w:rsidR="00C8090E" w:rsidRDefault="00C8090E" w:rsidP="0057646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844" w:type="dxa"/>
          </w:tcPr>
          <w:p w:rsidR="00C8090E" w:rsidRDefault="00C8090E" w:rsidP="0057646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8090E">
              <w:rPr>
                <w:rFonts w:asciiTheme="minorHAnsi" w:hAnsiTheme="minorHAnsi" w:cstheme="minorHAnsi"/>
                <w:sz w:val="24"/>
                <w:szCs w:val="24"/>
              </w:rPr>
              <w:t>Einige Schülerinnen und Schüler haben weniger zu sagen. Das liegt daran, dass sie ei</w:t>
            </w:r>
            <w:r w:rsidRPr="00C8090E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Pr="00C8090E">
              <w:rPr>
                <w:rFonts w:asciiTheme="minorHAnsi" w:hAnsiTheme="minorHAnsi" w:cstheme="minorHAnsi"/>
                <w:sz w:val="24"/>
                <w:szCs w:val="24"/>
              </w:rPr>
              <w:t>fach nichts sagen. Entweder weil sie sich nicht getrauen</w:t>
            </w:r>
            <w:r w:rsidR="008B45E3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C8090E">
              <w:rPr>
                <w:rFonts w:asciiTheme="minorHAnsi" w:hAnsiTheme="minorHAnsi" w:cstheme="minorHAnsi"/>
                <w:sz w:val="24"/>
                <w:szCs w:val="24"/>
              </w:rPr>
              <w:t xml:space="preserve"> oder weil sie keine Lust haben.</w:t>
            </w:r>
          </w:p>
        </w:tc>
      </w:tr>
      <w:tr w:rsidR="00C8090E" w:rsidTr="003C57DF">
        <w:tc>
          <w:tcPr>
            <w:tcW w:w="567" w:type="dxa"/>
          </w:tcPr>
          <w:p w:rsidR="00C8090E" w:rsidRDefault="00C8090E" w:rsidP="0057646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844" w:type="dxa"/>
          </w:tcPr>
          <w:p w:rsidR="00C8090E" w:rsidRDefault="00C8090E" w:rsidP="0057646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8090E">
              <w:rPr>
                <w:rFonts w:asciiTheme="minorHAnsi" w:hAnsiTheme="minorHAnsi" w:cstheme="minorHAnsi"/>
                <w:sz w:val="24"/>
                <w:szCs w:val="24"/>
              </w:rPr>
              <w:t>Der Moderator / die Moderatorin hat mehr zu sagen. Er/Sie kann entscheiden, wer spr</w:t>
            </w:r>
            <w:r w:rsidRPr="00C8090E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Pr="00C8090E">
              <w:rPr>
                <w:rFonts w:asciiTheme="minorHAnsi" w:hAnsiTheme="minorHAnsi" w:cstheme="minorHAnsi"/>
                <w:sz w:val="24"/>
                <w:szCs w:val="24"/>
              </w:rPr>
              <w:t>chen kann und wann abgestimmt wird.</w:t>
            </w:r>
          </w:p>
        </w:tc>
      </w:tr>
      <w:tr w:rsidR="00C8090E" w:rsidTr="003C57DF">
        <w:tc>
          <w:tcPr>
            <w:tcW w:w="567" w:type="dxa"/>
          </w:tcPr>
          <w:p w:rsidR="00C8090E" w:rsidRDefault="00C8090E" w:rsidP="0057646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844" w:type="dxa"/>
          </w:tcPr>
          <w:p w:rsidR="00C8090E" w:rsidRDefault="00C8090E" w:rsidP="0057646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8090E">
              <w:rPr>
                <w:rFonts w:asciiTheme="minorHAnsi" w:hAnsiTheme="minorHAnsi" w:cstheme="minorHAnsi"/>
                <w:sz w:val="24"/>
                <w:szCs w:val="24"/>
              </w:rPr>
              <w:t>Der Lehrer / die Lehrerin hat mehr zu sagen. Am Schluss entscheidet die Lehrerin / der Lehrer, was gemacht wird.</w:t>
            </w:r>
          </w:p>
        </w:tc>
      </w:tr>
      <w:tr w:rsidR="00C8090E" w:rsidTr="003C57DF">
        <w:tc>
          <w:tcPr>
            <w:tcW w:w="567" w:type="dxa"/>
          </w:tcPr>
          <w:p w:rsidR="00C8090E" w:rsidRDefault="00C8090E" w:rsidP="0057646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844" w:type="dxa"/>
          </w:tcPr>
          <w:p w:rsidR="00C8090E" w:rsidRDefault="00C8090E" w:rsidP="0057646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Andere Antwort:</w:t>
            </w:r>
          </w:p>
        </w:tc>
      </w:tr>
    </w:tbl>
    <w:p w:rsidR="00073304" w:rsidRDefault="00073304" w:rsidP="00A4430A">
      <w:pPr>
        <w:rPr>
          <w:rFonts w:asciiTheme="minorHAnsi" w:hAnsiTheme="minorHAnsi" w:cstheme="minorHAnsi"/>
          <w:b/>
          <w:sz w:val="24"/>
          <w:szCs w:val="24"/>
        </w:rPr>
      </w:pPr>
    </w:p>
    <w:p w:rsidR="008B45E3" w:rsidRDefault="008B45E3" w:rsidP="00565459">
      <w:pPr>
        <w:spacing w:after="6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2) Aussagen von Schülerinnen und Schüler zum</w:t>
      </w:r>
      <w:r w:rsidR="004639D9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12BBF" w:rsidRPr="00612BBF">
        <w:rPr>
          <w:rFonts w:asciiTheme="minorHAnsi" w:hAnsiTheme="minorHAnsi" w:cstheme="minorHAnsi"/>
          <w:b/>
          <w:sz w:val="24"/>
          <w:szCs w:val="24"/>
        </w:rPr>
        <w:t>Ziel</w:t>
      </w:r>
      <w:r>
        <w:rPr>
          <w:rFonts w:asciiTheme="minorHAnsi" w:hAnsiTheme="minorHAnsi" w:cstheme="minorHAnsi"/>
          <w:b/>
          <w:sz w:val="24"/>
          <w:szCs w:val="24"/>
        </w:rPr>
        <w:t xml:space="preserve"> von Klassenrat</w:t>
      </w:r>
      <w:r w:rsidR="004639D9">
        <w:rPr>
          <w:rFonts w:asciiTheme="minorHAnsi" w:hAnsiTheme="minorHAnsi" w:cstheme="minorHAnsi"/>
          <w:b/>
          <w:sz w:val="24"/>
          <w:szCs w:val="24"/>
        </w:rPr>
        <w:t xml:space="preserve">. </w:t>
      </w:r>
    </w:p>
    <w:p w:rsidR="00F529B3" w:rsidRPr="00693048" w:rsidRDefault="008B45E3" w:rsidP="00693048">
      <w:pPr>
        <w:rPr>
          <w:rFonts w:asciiTheme="minorHAnsi" w:hAnsiTheme="minorHAnsi" w:cstheme="minorHAnsi"/>
          <w:sz w:val="24"/>
          <w:szCs w:val="24"/>
          <w:u w:val="single"/>
        </w:rPr>
      </w:pPr>
      <w:r w:rsidRPr="00693048">
        <w:rPr>
          <w:rFonts w:asciiTheme="minorHAnsi" w:hAnsiTheme="minorHAnsi" w:cstheme="minorHAnsi"/>
          <w:sz w:val="24"/>
          <w:szCs w:val="24"/>
          <w:u w:val="single"/>
        </w:rPr>
        <w:t>Frage</w:t>
      </w:r>
      <w:r w:rsidRPr="00693048">
        <w:rPr>
          <w:rFonts w:asciiTheme="minorHAnsi" w:hAnsiTheme="minorHAnsi" w:cstheme="minorHAnsi"/>
          <w:b/>
          <w:sz w:val="24"/>
          <w:szCs w:val="24"/>
          <w:u w:val="single"/>
        </w:rPr>
        <w:t xml:space="preserve">: </w:t>
      </w:r>
      <w:r w:rsidR="00DB3981" w:rsidRPr="00693048">
        <w:rPr>
          <w:rFonts w:asciiTheme="minorHAnsi" w:hAnsiTheme="minorHAnsi" w:cstheme="minorHAnsi"/>
          <w:sz w:val="24"/>
          <w:szCs w:val="24"/>
          <w:u w:val="single"/>
        </w:rPr>
        <w:t xml:space="preserve">Wieso </w:t>
      </w:r>
      <w:r w:rsidRPr="00693048">
        <w:rPr>
          <w:rFonts w:asciiTheme="minorHAnsi" w:hAnsiTheme="minorHAnsi" w:cstheme="minorHAnsi"/>
          <w:sz w:val="24"/>
          <w:szCs w:val="24"/>
          <w:u w:val="single"/>
        </w:rPr>
        <w:t xml:space="preserve">sollte </w:t>
      </w:r>
      <w:r w:rsidR="00C8090E" w:rsidRPr="00693048">
        <w:rPr>
          <w:rFonts w:asciiTheme="minorHAnsi" w:hAnsiTheme="minorHAnsi" w:cstheme="minorHAnsi"/>
          <w:sz w:val="24"/>
          <w:szCs w:val="24"/>
          <w:u w:val="single"/>
        </w:rPr>
        <w:t>Klassenrat durch</w:t>
      </w:r>
      <w:r w:rsidRPr="00693048">
        <w:rPr>
          <w:rFonts w:asciiTheme="minorHAnsi" w:hAnsiTheme="minorHAnsi" w:cstheme="minorHAnsi"/>
          <w:sz w:val="24"/>
          <w:szCs w:val="24"/>
          <w:u w:val="single"/>
        </w:rPr>
        <w:t>geführt werden</w:t>
      </w:r>
      <w:r w:rsidR="00DB3981" w:rsidRPr="00693048">
        <w:rPr>
          <w:rFonts w:asciiTheme="minorHAnsi" w:hAnsiTheme="minorHAnsi" w:cstheme="minorHAnsi"/>
          <w:sz w:val="24"/>
          <w:szCs w:val="24"/>
          <w:u w:val="single"/>
        </w:rPr>
        <w:t>?</w:t>
      </w:r>
    </w:p>
    <w:p w:rsidR="00C8090E" w:rsidRDefault="008B45E3" w:rsidP="00693048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 xml:space="preserve">Was findest du? </w:t>
      </w:r>
      <w:r w:rsidR="00C8090E">
        <w:rPr>
          <w:rFonts w:asciiTheme="minorHAnsi" w:hAnsiTheme="minorHAnsi" w:cstheme="minorHAnsi"/>
          <w:sz w:val="24"/>
          <w:szCs w:val="24"/>
        </w:rPr>
        <w:t xml:space="preserve">1 = wichtig, 2 </w:t>
      </w:r>
      <w:r>
        <w:rPr>
          <w:rFonts w:asciiTheme="minorHAnsi" w:hAnsiTheme="minorHAnsi" w:cstheme="minorHAnsi"/>
          <w:sz w:val="24"/>
          <w:szCs w:val="24"/>
        </w:rPr>
        <w:t xml:space="preserve">= </w:t>
      </w:r>
      <w:r w:rsidR="00C8090E">
        <w:rPr>
          <w:rFonts w:asciiTheme="minorHAnsi" w:hAnsiTheme="minorHAnsi" w:cstheme="minorHAnsi"/>
          <w:sz w:val="24"/>
          <w:szCs w:val="24"/>
        </w:rPr>
        <w:t xml:space="preserve">eher wichtig, 3 </w:t>
      </w:r>
      <w:r>
        <w:rPr>
          <w:rFonts w:asciiTheme="minorHAnsi" w:hAnsiTheme="minorHAnsi" w:cstheme="minorHAnsi"/>
          <w:sz w:val="24"/>
          <w:szCs w:val="24"/>
        </w:rPr>
        <w:t xml:space="preserve">= </w:t>
      </w:r>
      <w:r w:rsidR="00C8090E">
        <w:rPr>
          <w:rFonts w:asciiTheme="minorHAnsi" w:hAnsiTheme="minorHAnsi" w:cstheme="minorHAnsi"/>
          <w:sz w:val="24"/>
          <w:szCs w:val="24"/>
        </w:rPr>
        <w:t>eher unwichtig, 4 = unwichtig</w:t>
      </w:r>
      <w:r>
        <w:rPr>
          <w:rFonts w:asciiTheme="minorHAnsi" w:hAnsiTheme="minorHAnsi" w:cstheme="minorHAnsi"/>
          <w:sz w:val="24"/>
          <w:szCs w:val="24"/>
        </w:rPr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7"/>
        <w:gridCol w:w="8844"/>
      </w:tblGrid>
      <w:tr w:rsidR="00F529B3" w:rsidRPr="003C57DF" w:rsidTr="003C57DF">
        <w:tc>
          <w:tcPr>
            <w:tcW w:w="567" w:type="dxa"/>
          </w:tcPr>
          <w:p w:rsidR="00F529B3" w:rsidRPr="00A4430A" w:rsidRDefault="00F529B3" w:rsidP="00A4430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844" w:type="dxa"/>
          </w:tcPr>
          <w:p w:rsidR="00F529B3" w:rsidRDefault="00F529B3" w:rsidP="00F529B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Die Schüleri</w:t>
            </w:r>
            <w:r w:rsidRPr="00DB3981">
              <w:rPr>
                <w:rFonts w:asciiTheme="minorHAnsi" w:hAnsiTheme="minorHAnsi" w:cstheme="minorHAnsi"/>
                <w:sz w:val="24"/>
                <w:szCs w:val="24"/>
              </w:rPr>
              <w:t>nnen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und Schüler</w:t>
            </w:r>
            <w:r w:rsidRPr="00DB3981">
              <w:rPr>
                <w:rFonts w:asciiTheme="minorHAnsi" w:hAnsiTheme="minorHAnsi" w:cstheme="minorHAnsi"/>
                <w:sz w:val="24"/>
                <w:szCs w:val="24"/>
              </w:rPr>
              <w:t xml:space="preserve"> besprechen Anliegen und setzen sich für ihre Meinung ein. </w:t>
            </w:r>
          </w:p>
        </w:tc>
      </w:tr>
      <w:tr w:rsidR="00F529B3" w:rsidRPr="003C57DF" w:rsidTr="003C57DF">
        <w:tc>
          <w:tcPr>
            <w:tcW w:w="567" w:type="dxa"/>
          </w:tcPr>
          <w:p w:rsidR="00F529B3" w:rsidRPr="00A4430A" w:rsidRDefault="00F529B3" w:rsidP="00A4430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844" w:type="dxa"/>
          </w:tcPr>
          <w:p w:rsidR="00F529B3" w:rsidRDefault="00F529B3" w:rsidP="00F529B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B3981">
              <w:rPr>
                <w:rFonts w:asciiTheme="minorHAnsi" w:hAnsiTheme="minorHAnsi" w:cstheme="minorHAnsi"/>
                <w:sz w:val="24"/>
                <w:szCs w:val="24"/>
              </w:rPr>
              <w:t xml:space="preserve">Die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Schüleri</w:t>
            </w:r>
            <w:r w:rsidRPr="00DB3981">
              <w:rPr>
                <w:rFonts w:asciiTheme="minorHAnsi" w:hAnsiTheme="minorHAnsi" w:cstheme="minorHAnsi"/>
                <w:sz w:val="24"/>
                <w:szCs w:val="24"/>
              </w:rPr>
              <w:t>nnen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und Schüler</w:t>
            </w:r>
            <w:r w:rsidRPr="00DB3981">
              <w:rPr>
                <w:rFonts w:asciiTheme="minorHAnsi" w:hAnsiTheme="minorHAnsi" w:cstheme="minorHAnsi"/>
                <w:sz w:val="24"/>
                <w:szCs w:val="24"/>
              </w:rPr>
              <w:t xml:space="preserve"> lösen Probleme (kein Streit, kein Mobbing anfangen). </w:t>
            </w:r>
          </w:p>
        </w:tc>
      </w:tr>
      <w:tr w:rsidR="00F529B3" w:rsidRPr="003C57DF" w:rsidTr="003C57DF">
        <w:tc>
          <w:tcPr>
            <w:tcW w:w="567" w:type="dxa"/>
          </w:tcPr>
          <w:p w:rsidR="00F529B3" w:rsidRPr="00A4430A" w:rsidRDefault="00F529B3" w:rsidP="00A4430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844" w:type="dxa"/>
          </w:tcPr>
          <w:p w:rsidR="00F529B3" w:rsidRDefault="00F529B3" w:rsidP="00F529B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B3981">
              <w:rPr>
                <w:rFonts w:asciiTheme="minorHAnsi" w:hAnsiTheme="minorHAnsi" w:cstheme="minorHAnsi"/>
                <w:sz w:val="24"/>
                <w:szCs w:val="24"/>
              </w:rPr>
              <w:t xml:space="preserve">Die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Schüleri</w:t>
            </w:r>
            <w:r w:rsidRPr="00DB3981">
              <w:rPr>
                <w:rFonts w:asciiTheme="minorHAnsi" w:hAnsiTheme="minorHAnsi" w:cstheme="minorHAnsi"/>
                <w:sz w:val="24"/>
                <w:szCs w:val="24"/>
              </w:rPr>
              <w:t>nnen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und Schüler</w:t>
            </w:r>
            <w:r w:rsidRPr="00DB398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erfahren</w:t>
            </w:r>
            <w:r w:rsidRPr="00DB3981">
              <w:rPr>
                <w:rFonts w:asciiTheme="minorHAnsi" w:hAnsiTheme="minorHAnsi" w:cstheme="minorHAnsi"/>
                <w:sz w:val="24"/>
                <w:szCs w:val="24"/>
              </w:rPr>
              <w:t xml:space="preserve"> mehr voneinander. Klassenrat ist gut für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den</w:t>
            </w:r>
            <w:r w:rsidRPr="00DB3981">
              <w:rPr>
                <w:rFonts w:asciiTheme="minorHAnsi" w:hAnsiTheme="minorHAnsi" w:cstheme="minorHAnsi"/>
                <w:sz w:val="24"/>
                <w:szCs w:val="24"/>
              </w:rPr>
              <w:t xml:space="preserve"> Kla</w:t>
            </w:r>
            <w:r w:rsidRPr="00DB3981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3981">
              <w:rPr>
                <w:rFonts w:asciiTheme="minorHAnsi" w:hAnsiTheme="minorHAnsi" w:cstheme="minorHAnsi"/>
                <w:sz w:val="24"/>
                <w:szCs w:val="24"/>
              </w:rPr>
              <w:t>senzusammenhalt.</w:t>
            </w:r>
          </w:p>
        </w:tc>
      </w:tr>
      <w:tr w:rsidR="00F529B3" w:rsidRPr="003C57DF" w:rsidTr="003C57DF">
        <w:tc>
          <w:tcPr>
            <w:tcW w:w="567" w:type="dxa"/>
          </w:tcPr>
          <w:p w:rsidR="00F529B3" w:rsidRPr="00A4430A" w:rsidRDefault="00F529B3" w:rsidP="00A4430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844" w:type="dxa"/>
          </w:tcPr>
          <w:p w:rsidR="00F529B3" w:rsidRDefault="00F529B3" w:rsidP="00F529B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Die Schüleri</w:t>
            </w:r>
            <w:r w:rsidRPr="00DB3981">
              <w:rPr>
                <w:rFonts w:asciiTheme="minorHAnsi" w:hAnsiTheme="minorHAnsi" w:cstheme="minorHAnsi"/>
                <w:sz w:val="24"/>
                <w:szCs w:val="24"/>
              </w:rPr>
              <w:t>nnen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und Schüler</w:t>
            </w:r>
            <w:r w:rsidRPr="00DB398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erhalten </w:t>
            </w:r>
            <w:r w:rsidRPr="00DB3981">
              <w:rPr>
                <w:rFonts w:asciiTheme="minorHAnsi" w:hAnsiTheme="minorHAnsi" w:cstheme="minorHAnsi"/>
                <w:sz w:val="24"/>
                <w:szCs w:val="24"/>
              </w:rPr>
              <w:t>Informationen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von der Lehrperson. Die Lehrpe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son regelt Organisatorisches. </w:t>
            </w:r>
          </w:p>
        </w:tc>
      </w:tr>
      <w:tr w:rsidR="00F529B3" w:rsidRPr="003C57DF" w:rsidTr="003C57DF">
        <w:tc>
          <w:tcPr>
            <w:tcW w:w="567" w:type="dxa"/>
          </w:tcPr>
          <w:p w:rsidR="00F529B3" w:rsidRPr="00A4430A" w:rsidRDefault="00F529B3" w:rsidP="00A4430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844" w:type="dxa"/>
          </w:tcPr>
          <w:p w:rsidR="00F529B3" w:rsidRDefault="00F529B3" w:rsidP="00F529B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B3981">
              <w:rPr>
                <w:rFonts w:asciiTheme="minorHAnsi" w:hAnsiTheme="minorHAnsi" w:cstheme="minorHAnsi"/>
                <w:sz w:val="24"/>
                <w:szCs w:val="24"/>
              </w:rPr>
              <w:t xml:space="preserve">Die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Schüleri</w:t>
            </w:r>
            <w:r w:rsidRPr="00DB3981">
              <w:rPr>
                <w:rFonts w:asciiTheme="minorHAnsi" w:hAnsiTheme="minorHAnsi" w:cstheme="minorHAnsi"/>
                <w:sz w:val="24"/>
                <w:szCs w:val="24"/>
              </w:rPr>
              <w:t>nnen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und Schüler</w:t>
            </w:r>
            <w:r w:rsidRPr="00DB3981">
              <w:rPr>
                <w:rFonts w:asciiTheme="minorHAnsi" w:hAnsiTheme="minorHAnsi" w:cstheme="minorHAnsi"/>
                <w:sz w:val="24"/>
                <w:szCs w:val="24"/>
              </w:rPr>
              <w:t xml:space="preserve"> können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miteinander </w:t>
            </w:r>
            <w:r w:rsidRPr="00DB3981">
              <w:rPr>
                <w:rFonts w:asciiTheme="minorHAnsi" w:hAnsiTheme="minorHAnsi" w:cstheme="minorHAnsi"/>
                <w:sz w:val="24"/>
                <w:szCs w:val="24"/>
              </w:rPr>
              <w:t>diskutieren.</w:t>
            </w:r>
          </w:p>
        </w:tc>
      </w:tr>
      <w:tr w:rsidR="00F529B3" w:rsidRPr="003C57DF" w:rsidTr="003C57DF">
        <w:tc>
          <w:tcPr>
            <w:tcW w:w="567" w:type="dxa"/>
          </w:tcPr>
          <w:p w:rsidR="00F529B3" w:rsidRPr="00A4430A" w:rsidRDefault="00F529B3" w:rsidP="00A4430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844" w:type="dxa"/>
          </w:tcPr>
          <w:p w:rsidR="00F529B3" w:rsidRDefault="00F529B3" w:rsidP="00F529B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Die Schüleri</w:t>
            </w:r>
            <w:r w:rsidRPr="00DB3981">
              <w:rPr>
                <w:rFonts w:asciiTheme="minorHAnsi" w:hAnsiTheme="minorHAnsi" w:cstheme="minorHAnsi"/>
                <w:sz w:val="24"/>
                <w:szCs w:val="24"/>
              </w:rPr>
              <w:t>nnen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und Schüler</w:t>
            </w:r>
            <w:r w:rsidRPr="00DB398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werden von der </w:t>
            </w:r>
            <w:r w:rsidRPr="00DB3981">
              <w:rPr>
                <w:rFonts w:asciiTheme="minorHAnsi" w:hAnsiTheme="minorHAnsi" w:cstheme="minorHAnsi"/>
                <w:sz w:val="24"/>
                <w:szCs w:val="24"/>
              </w:rPr>
              <w:t xml:space="preserve">Lehrperson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auf</w:t>
            </w:r>
            <w:r w:rsidRPr="00DB398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das Verhalten und die</w:t>
            </w:r>
            <w:r w:rsidRPr="00DB3981">
              <w:rPr>
                <w:rFonts w:asciiTheme="minorHAnsi" w:hAnsiTheme="minorHAnsi" w:cstheme="minorHAnsi"/>
                <w:sz w:val="24"/>
                <w:szCs w:val="24"/>
              </w:rPr>
              <w:t xml:space="preserve"> Lei</w:t>
            </w:r>
            <w:r w:rsidRPr="00DB3981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3981">
              <w:rPr>
                <w:rFonts w:asciiTheme="minorHAnsi" w:hAnsiTheme="minorHAnsi" w:cstheme="minorHAnsi"/>
                <w:sz w:val="24"/>
                <w:szCs w:val="24"/>
              </w:rPr>
              <w:t xml:space="preserve">tungen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angesprochen. Dazu gehören auch </w:t>
            </w:r>
            <w:r w:rsidRPr="00DB3981">
              <w:rPr>
                <w:rFonts w:asciiTheme="minorHAnsi" w:hAnsiTheme="minorHAnsi" w:cstheme="minorHAnsi"/>
                <w:sz w:val="24"/>
                <w:szCs w:val="24"/>
              </w:rPr>
              <w:t>Probleme mit anderen Lehrern.</w:t>
            </w:r>
          </w:p>
        </w:tc>
      </w:tr>
      <w:tr w:rsidR="00F529B3" w:rsidRPr="003C57DF" w:rsidTr="003C57DF">
        <w:tc>
          <w:tcPr>
            <w:tcW w:w="567" w:type="dxa"/>
          </w:tcPr>
          <w:p w:rsidR="00F529B3" w:rsidRPr="00A4430A" w:rsidRDefault="00F529B3" w:rsidP="00A4430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844" w:type="dxa"/>
          </w:tcPr>
          <w:p w:rsidR="00F529B3" w:rsidRDefault="00F529B3" w:rsidP="00F529B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Die Schüleri</w:t>
            </w:r>
            <w:r w:rsidRPr="00DB3981">
              <w:rPr>
                <w:rFonts w:asciiTheme="minorHAnsi" w:hAnsiTheme="minorHAnsi" w:cstheme="minorHAnsi"/>
                <w:sz w:val="24"/>
                <w:szCs w:val="24"/>
              </w:rPr>
              <w:t>nnen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und Schüler</w:t>
            </w:r>
            <w:r w:rsidRPr="00DB398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zeigen Verantwortung und </w:t>
            </w:r>
            <w:r w:rsidRPr="00DB3981">
              <w:rPr>
                <w:rFonts w:asciiTheme="minorHAnsi" w:hAnsiTheme="minorHAnsi" w:cstheme="minorHAnsi"/>
                <w:sz w:val="24"/>
                <w:szCs w:val="24"/>
              </w:rPr>
              <w:t>informieren einander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65459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be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spielsweise</w:t>
            </w:r>
            <w:r w:rsidRPr="00DB3981">
              <w:rPr>
                <w:rFonts w:asciiTheme="minorHAnsi" w:hAnsiTheme="minorHAnsi" w:cstheme="minorHAnsi"/>
                <w:sz w:val="24"/>
                <w:szCs w:val="24"/>
              </w:rPr>
              <w:t xml:space="preserve"> über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die</w:t>
            </w:r>
            <w:r w:rsidRPr="00DB3981">
              <w:rPr>
                <w:rFonts w:asciiTheme="minorHAnsi" w:hAnsiTheme="minorHAnsi" w:cstheme="minorHAnsi"/>
                <w:sz w:val="24"/>
                <w:szCs w:val="24"/>
              </w:rPr>
              <w:t xml:space="preserve"> Lehrstellensuche</w:t>
            </w:r>
            <w:r w:rsidR="00565459">
              <w:rPr>
                <w:rFonts w:asciiTheme="minorHAnsi" w:hAnsiTheme="minorHAnsi" w:cstheme="minorHAnsi"/>
                <w:sz w:val="24"/>
                <w:szCs w:val="24"/>
              </w:rPr>
              <w:t>)</w:t>
            </w:r>
            <w:r w:rsidRPr="00DB398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F529B3" w:rsidRPr="003C57DF" w:rsidTr="003C57DF">
        <w:tc>
          <w:tcPr>
            <w:tcW w:w="567" w:type="dxa"/>
          </w:tcPr>
          <w:p w:rsidR="00F529B3" w:rsidRPr="00A4430A" w:rsidRDefault="00F529B3" w:rsidP="00A4430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844" w:type="dxa"/>
          </w:tcPr>
          <w:p w:rsidR="00F529B3" w:rsidRDefault="00F529B3" w:rsidP="00F529B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Die Schüleri</w:t>
            </w:r>
            <w:r w:rsidRPr="00DB3981">
              <w:rPr>
                <w:rFonts w:asciiTheme="minorHAnsi" w:hAnsiTheme="minorHAnsi" w:cstheme="minorHAnsi"/>
                <w:sz w:val="24"/>
                <w:szCs w:val="24"/>
              </w:rPr>
              <w:t>nnen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und Schüler</w:t>
            </w:r>
            <w:r w:rsidRPr="00DB398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erfahren etwas über Politik. </w:t>
            </w:r>
            <w:r w:rsidRPr="00DB3981">
              <w:rPr>
                <w:rFonts w:asciiTheme="minorHAnsi" w:hAnsiTheme="minorHAnsi" w:cstheme="minorHAnsi"/>
                <w:sz w:val="24"/>
                <w:szCs w:val="24"/>
              </w:rPr>
              <w:t xml:space="preserve">Der Klassenrat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zeigt, </w:t>
            </w:r>
            <w:r w:rsidRPr="00DB3981">
              <w:rPr>
                <w:rFonts w:asciiTheme="minorHAnsi" w:hAnsiTheme="minorHAnsi" w:cstheme="minorHAnsi"/>
                <w:sz w:val="24"/>
                <w:szCs w:val="24"/>
              </w:rPr>
              <w:t>wie es politisch sein kann.</w:t>
            </w:r>
          </w:p>
        </w:tc>
      </w:tr>
      <w:tr w:rsidR="00F529B3" w:rsidRPr="003C57DF" w:rsidTr="003C57DF">
        <w:tc>
          <w:tcPr>
            <w:tcW w:w="567" w:type="dxa"/>
          </w:tcPr>
          <w:p w:rsidR="00F529B3" w:rsidRPr="00A4430A" w:rsidRDefault="00F529B3" w:rsidP="00A4430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844" w:type="dxa"/>
          </w:tcPr>
          <w:p w:rsidR="00F529B3" w:rsidRDefault="00F529B3" w:rsidP="00F529B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B3981">
              <w:rPr>
                <w:rFonts w:asciiTheme="minorHAnsi" w:hAnsiTheme="minorHAnsi" w:cstheme="minorHAnsi"/>
                <w:sz w:val="24"/>
                <w:szCs w:val="24"/>
              </w:rPr>
              <w:t xml:space="preserve">Die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Schüleri</w:t>
            </w:r>
            <w:r w:rsidRPr="00DB3981">
              <w:rPr>
                <w:rFonts w:asciiTheme="minorHAnsi" w:hAnsiTheme="minorHAnsi" w:cstheme="minorHAnsi"/>
                <w:sz w:val="24"/>
                <w:szCs w:val="24"/>
              </w:rPr>
              <w:t>nnen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und Schüler</w:t>
            </w:r>
            <w:r w:rsidRPr="00DB398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werden durch die Teilnahme am Klassenrat selbstbewus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ter. </w:t>
            </w:r>
          </w:p>
        </w:tc>
      </w:tr>
      <w:tr w:rsidR="00F529B3" w:rsidRPr="003C57DF" w:rsidTr="003C57DF">
        <w:tc>
          <w:tcPr>
            <w:tcW w:w="567" w:type="dxa"/>
          </w:tcPr>
          <w:p w:rsidR="00F529B3" w:rsidRPr="00A4430A" w:rsidRDefault="00F529B3" w:rsidP="00A4430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844" w:type="dxa"/>
          </w:tcPr>
          <w:p w:rsidR="00F529B3" w:rsidRDefault="00F529B3" w:rsidP="00F529B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Anderes:</w:t>
            </w:r>
          </w:p>
        </w:tc>
      </w:tr>
    </w:tbl>
    <w:p w:rsidR="00A4430A" w:rsidRDefault="00A4430A" w:rsidP="00DB3981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8B45E3" w:rsidRDefault="008B45E3" w:rsidP="0008212D">
      <w:pPr>
        <w:rPr>
          <w:rFonts w:asciiTheme="minorHAnsi" w:hAnsiTheme="minorHAnsi" w:cstheme="minorHAnsi"/>
          <w:b/>
          <w:sz w:val="24"/>
          <w:szCs w:val="24"/>
        </w:rPr>
      </w:pPr>
    </w:p>
    <w:p w:rsidR="008B45E3" w:rsidRDefault="008B45E3" w:rsidP="00565459">
      <w:pPr>
        <w:spacing w:after="6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3)</w:t>
      </w:r>
      <w:r w:rsidR="00693048">
        <w:rPr>
          <w:rFonts w:asciiTheme="minorHAnsi" w:hAnsiTheme="minorHAnsi" w:cstheme="minorHAnsi"/>
          <w:b/>
          <w:sz w:val="24"/>
          <w:szCs w:val="24"/>
        </w:rPr>
        <w:t xml:space="preserve"> Mögliche Formen von Klassenrat</w:t>
      </w:r>
    </w:p>
    <w:p w:rsidR="004639D9" w:rsidRPr="00693048" w:rsidRDefault="00693048" w:rsidP="0008212D">
      <w:pPr>
        <w:rPr>
          <w:rFonts w:asciiTheme="minorHAnsi" w:hAnsiTheme="minorHAnsi" w:cstheme="minorHAnsi"/>
          <w:sz w:val="24"/>
          <w:szCs w:val="24"/>
          <w:u w:val="single"/>
        </w:rPr>
      </w:pPr>
      <w:r w:rsidRPr="00693048">
        <w:rPr>
          <w:rFonts w:asciiTheme="minorHAnsi" w:hAnsiTheme="minorHAnsi" w:cstheme="minorHAnsi"/>
          <w:sz w:val="24"/>
          <w:szCs w:val="24"/>
          <w:u w:val="single"/>
        </w:rPr>
        <w:t xml:space="preserve">Frage: </w:t>
      </w:r>
      <w:r w:rsidR="00F7791B" w:rsidRPr="00693048">
        <w:rPr>
          <w:rFonts w:asciiTheme="minorHAnsi" w:hAnsiTheme="minorHAnsi" w:cstheme="minorHAnsi"/>
          <w:sz w:val="24"/>
          <w:szCs w:val="24"/>
          <w:u w:val="single"/>
        </w:rPr>
        <w:t>Was sollte für den Klassenrat</w:t>
      </w:r>
      <w:r w:rsidR="00C8090E" w:rsidRPr="00693048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="00F7791B" w:rsidRPr="00693048">
        <w:rPr>
          <w:rFonts w:asciiTheme="minorHAnsi" w:hAnsiTheme="minorHAnsi" w:cstheme="minorHAnsi"/>
          <w:sz w:val="24"/>
          <w:szCs w:val="24"/>
          <w:u w:val="single"/>
        </w:rPr>
        <w:t>gelten</w:t>
      </w:r>
      <w:r w:rsidR="00C8090E" w:rsidRPr="00693048">
        <w:rPr>
          <w:rFonts w:asciiTheme="minorHAnsi" w:hAnsiTheme="minorHAnsi" w:cstheme="minorHAnsi"/>
          <w:sz w:val="24"/>
          <w:szCs w:val="24"/>
          <w:u w:val="single"/>
        </w:rPr>
        <w:t>?</w:t>
      </w:r>
      <w:r w:rsidR="008B45E3" w:rsidRPr="00693048">
        <w:rPr>
          <w:rFonts w:asciiTheme="minorHAnsi" w:hAnsiTheme="minorHAnsi" w:cstheme="minorHAnsi"/>
          <w:sz w:val="24"/>
          <w:szCs w:val="24"/>
          <w:u w:val="single"/>
        </w:rPr>
        <w:t xml:space="preserve"> Berücksichtige bei der Antwort auch deine Ziele. </w:t>
      </w:r>
    </w:p>
    <w:p w:rsidR="0008212D" w:rsidRDefault="0008212D" w:rsidP="00565459">
      <w:pPr>
        <w:spacing w:after="120"/>
        <w:rPr>
          <w:rFonts w:asciiTheme="minorHAnsi" w:hAnsiTheme="minorHAnsi" w:cstheme="minorHAnsi"/>
          <w:sz w:val="24"/>
          <w:szCs w:val="24"/>
        </w:rPr>
      </w:pPr>
      <w:r w:rsidRPr="00A4430A">
        <w:rPr>
          <w:rFonts w:asciiTheme="minorHAnsi" w:hAnsiTheme="minorHAnsi" w:cstheme="minorHAnsi"/>
          <w:i/>
          <w:sz w:val="24"/>
          <w:szCs w:val="24"/>
        </w:rPr>
        <w:t>Schätze ein</w:t>
      </w:r>
      <w:r>
        <w:rPr>
          <w:rFonts w:asciiTheme="minorHAnsi" w:hAnsiTheme="minorHAnsi" w:cstheme="minorHAnsi"/>
          <w:sz w:val="24"/>
          <w:szCs w:val="24"/>
        </w:rPr>
        <w:t>: 1 = wichtig, 2 eher wichtig, 3 eher unwichtig, 4 = unwichtig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7"/>
        <w:gridCol w:w="8844"/>
      </w:tblGrid>
      <w:tr w:rsidR="00612BBF" w:rsidTr="00576462">
        <w:tc>
          <w:tcPr>
            <w:tcW w:w="567" w:type="dxa"/>
          </w:tcPr>
          <w:p w:rsidR="00612BBF" w:rsidRDefault="00612BBF" w:rsidP="0057646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844" w:type="dxa"/>
          </w:tcPr>
          <w:p w:rsidR="00612BBF" w:rsidRPr="0008212D" w:rsidRDefault="008B45E3" w:rsidP="0035728C">
            <w:pPr>
              <w:ind w:right="35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Alle</w:t>
            </w:r>
            <w:r w:rsidR="0008212D">
              <w:rPr>
                <w:rFonts w:ascii="Calibri" w:hAnsi="Calibri" w:cs="Calibri"/>
              </w:rPr>
              <w:t xml:space="preserve"> Schülerinnen und Schüler sollten gleich häufig </w:t>
            </w:r>
            <w:r w:rsidR="0035728C">
              <w:rPr>
                <w:rFonts w:ascii="Calibri" w:hAnsi="Calibri" w:cs="Calibri"/>
              </w:rPr>
              <w:t>den Klassenrat leiten</w:t>
            </w:r>
            <w:r w:rsidR="0008212D">
              <w:rPr>
                <w:rFonts w:ascii="Calibri" w:hAnsi="Calibri" w:cs="Calibri"/>
              </w:rPr>
              <w:t>.</w:t>
            </w:r>
          </w:p>
        </w:tc>
      </w:tr>
      <w:tr w:rsidR="00612BBF" w:rsidTr="00576462">
        <w:tc>
          <w:tcPr>
            <w:tcW w:w="567" w:type="dxa"/>
          </w:tcPr>
          <w:p w:rsidR="00612BBF" w:rsidRDefault="00612BBF" w:rsidP="0057646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844" w:type="dxa"/>
          </w:tcPr>
          <w:p w:rsidR="00612BBF" w:rsidRDefault="008B45E3" w:rsidP="0057646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 xml:space="preserve">Alle </w:t>
            </w:r>
            <w:r w:rsidR="0008212D">
              <w:rPr>
                <w:rFonts w:ascii="Calibri" w:hAnsi="Calibri" w:cs="Calibri"/>
              </w:rPr>
              <w:t xml:space="preserve">Schülerinnen und Schüler sollten gleich häufig das Protokoll schreiben. </w:t>
            </w:r>
          </w:p>
        </w:tc>
      </w:tr>
      <w:tr w:rsidR="00612BBF" w:rsidTr="00576462">
        <w:tc>
          <w:tcPr>
            <w:tcW w:w="567" w:type="dxa"/>
          </w:tcPr>
          <w:p w:rsidR="00612BBF" w:rsidRDefault="00612BBF" w:rsidP="0057646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844" w:type="dxa"/>
          </w:tcPr>
          <w:p w:rsidR="00612BBF" w:rsidRPr="0008212D" w:rsidRDefault="008B45E3" w:rsidP="008B45E3">
            <w:pPr>
              <w:ind w:right="35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Alle </w:t>
            </w:r>
            <w:r w:rsidR="0008212D">
              <w:rPr>
                <w:rFonts w:ascii="Calibri" w:hAnsi="Calibri" w:cs="Calibri"/>
              </w:rPr>
              <w:t xml:space="preserve">Schülerinnen und Schüler sollten gleich viele </w:t>
            </w:r>
            <w:r>
              <w:rPr>
                <w:rFonts w:ascii="Calibri" w:hAnsi="Calibri" w:cs="Calibri"/>
              </w:rPr>
              <w:t>Anliegen</w:t>
            </w:r>
            <w:r w:rsidR="0008212D">
              <w:rPr>
                <w:rFonts w:ascii="Calibri" w:hAnsi="Calibri" w:cs="Calibri"/>
              </w:rPr>
              <w:t xml:space="preserve"> einbringen. </w:t>
            </w:r>
          </w:p>
        </w:tc>
      </w:tr>
      <w:tr w:rsidR="0035728C" w:rsidTr="00576462">
        <w:tc>
          <w:tcPr>
            <w:tcW w:w="567" w:type="dxa"/>
          </w:tcPr>
          <w:p w:rsidR="0035728C" w:rsidRDefault="0035728C" w:rsidP="0057646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844" w:type="dxa"/>
          </w:tcPr>
          <w:p w:rsidR="0035728C" w:rsidRDefault="008B45E3" w:rsidP="0008212D">
            <w:pPr>
              <w:ind w:right="35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Alle </w:t>
            </w:r>
            <w:r w:rsidR="0035728C">
              <w:rPr>
                <w:rFonts w:ascii="Calibri" w:hAnsi="Calibri" w:cs="Calibri"/>
              </w:rPr>
              <w:t xml:space="preserve">Schülerinnen und Schüler sollten gleich viel sprechen. </w:t>
            </w:r>
          </w:p>
        </w:tc>
      </w:tr>
      <w:tr w:rsidR="00612BBF" w:rsidTr="00576462">
        <w:tc>
          <w:tcPr>
            <w:tcW w:w="567" w:type="dxa"/>
          </w:tcPr>
          <w:p w:rsidR="00612BBF" w:rsidRDefault="00612BBF" w:rsidP="0057646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844" w:type="dxa"/>
          </w:tcPr>
          <w:p w:rsidR="00612BBF" w:rsidRDefault="00F7791B" w:rsidP="005F278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 xml:space="preserve">Die </w:t>
            </w:r>
            <w:r w:rsidR="00F93F02">
              <w:rPr>
                <w:rFonts w:ascii="Calibri" w:hAnsi="Calibri" w:cs="Calibri"/>
                <w:szCs w:val="22"/>
              </w:rPr>
              <w:t>Schüleri</w:t>
            </w:r>
            <w:r w:rsidR="0008212D" w:rsidRPr="00F5050F">
              <w:rPr>
                <w:rFonts w:ascii="Calibri" w:hAnsi="Calibri" w:cs="Calibri"/>
                <w:szCs w:val="22"/>
              </w:rPr>
              <w:t>nnen</w:t>
            </w:r>
            <w:r w:rsidR="00F93F02">
              <w:rPr>
                <w:rFonts w:ascii="Calibri" w:hAnsi="Calibri" w:cs="Calibri"/>
                <w:szCs w:val="22"/>
              </w:rPr>
              <w:t xml:space="preserve"> und Schüler</w:t>
            </w:r>
            <w:r w:rsidR="0008212D" w:rsidRPr="00F5050F">
              <w:rPr>
                <w:rFonts w:ascii="Calibri" w:hAnsi="Calibri" w:cs="Calibri"/>
                <w:szCs w:val="22"/>
              </w:rPr>
              <w:t xml:space="preserve"> </w:t>
            </w:r>
            <w:r w:rsidR="005F2782">
              <w:rPr>
                <w:rFonts w:ascii="Calibri" w:hAnsi="Calibri" w:cs="Calibri"/>
                <w:szCs w:val="22"/>
              </w:rPr>
              <w:t>sollten</w:t>
            </w:r>
            <w:r w:rsidR="0008212D" w:rsidRPr="00F5050F">
              <w:rPr>
                <w:rFonts w:ascii="Calibri" w:hAnsi="Calibri" w:cs="Calibri"/>
                <w:szCs w:val="22"/>
              </w:rPr>
              <w:t xml:space="preserve"> bei Schulaktivitäten (</w:t>
            </w:r>
            <w:r w:rsidR="0008212D">
              <w:rPr>
                <w:rFonts w:ascii="Calibri" w:hAnsi="Calibri" w:cs="Calibri"/>
                <w:szCs w:val="22"/>
              </w:rPr>
              <w:t xml:space="preserve">z.B. </w:t>
            </w:r>
            <w:r w:rsidR="0008212D" w:rsidRPr="00F5050F">
              <w:rPr>
                <w:rFonts w:ascii="Calibri" w:hAnsi="Calibri" w:cs="Calibri"/>
                <w:szCs w:val="22"/>
              </w:rPr>
              <w:t>Klassenreise, Ausflüge, Lager, Pr</w:t>
            </w:r>
            <w:r w:rsidR="0008212D" w:rsidRPr="00F5050F">
              <w:rPr>
                <w:rFonts w:ascii="Calibri" w:hAnsi="Calibri" w:cs="Calibri"/>
                <w:szCs w:val="22"/>
              </w:rPr>
              <w:t>o</w:t>
            </w:r>
            <w:r w:rsidR="0008212D" w:rsidRPr="00F5050F">
              <w:rPr>
                <w:rFonts w:ascii="Calibri" w:hAnsi="Calibri" w:cs="Calibri"/>
                <w:szCs w:val="22"/>
              </w:rPr>
              <w:t>jekte)</w:t>
            </w:r>
            <w:r w:rsidR="005F2782">
              <w:rPr>
                <w:rFonts w:ascii="Calibri" w:hAnsi="Calibri" w:cs="Calibri"/>
                <w:szCs w:val="22"/>
              </w:rPr>
              <w:t xml:space="preserve"> mitbestimmen können</w:t>
            </w:r>
            <w:r w:rsidR="0008212D" w:rsidRPr="00F5050F">
              <w:rPr>
                <w:rFonts w:ascii="Calibri" w:hAnsi="Calibri" w:cs="Calibri"/>
                <w:szCs w:val="22"/>
              </w:rPr>
              <w:t>.</w:t>
            </w:r>
          </w:p>
        </w:tc>
      </w:tr>
      <w:tr w:rsidR="00612BBF" w:rsidTr="00576462">
        <w:tc>
          <w:tcPr>
            <w:tcW w:w="567" w:type="dxa"/>
          </w:tcPr>
          <w:p w:rsidR="00612BBF" w:rsidRDefault="00612BBF" w:rsidP="0057646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844" w:type="dxa"/>
          </w:tcPr>
          <w:p w:rsidR="00612BBF" w:rsidRDefault="00F7791B" w:rsidP="005F278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 xml:space="preserve">Die </w:t>
            </w:r>
            <w:r w:rsidR="00F93F02">
              <w:rPr>
                <w:rFonts w:ascii="Calibri" w:hAnsi="Calibri" w:cs="Calibri"/>
                <w:szCs w:val="22"/>
              </w:rPr>
              <w:t>Schüleri</w:t>
            </w:r>
            <w:r w:rsidR="00F93F02" w:rsidRPr="00F5050F">
              <w:rPr>
                <w:rFonts w:ascii="Calibri" w:hAnsi="Calibri" w:cs="Calibri"/>
                <w:szCs w:val="22"/>
              </w:rPr>
              <w:t>nnen</w:t>
            </w:r>
            <w:r w:rsidR="00F93F02">
              <w:rPr>
                <w:rFonts w:ascii="Calibri" w:hAnsi="Calibri" w:cs="Calibri"/>
                <w:szCs w:val="22"/>
              </w:rPr>
              <w:t xml:space="preserve"> und Schüler</w:t>
            </w:r>
            <w:r w:rsidR="00F93F02" w:rsidRPr="00F5050F">
              <w:rPr>
                <w:rFonts w:ascii="Calibri" w:hAnsi="Calibri" w:cs="Calibri"/>
                <w:szCs w:val="22"/>
              </w:rPr>
              <w:t xml:space="preserve"> </w:t>
            </w:r>
            <w:r w:rsidR="005F2782">
              <w:rPr>
                <w:rFonts w:ascii="Calibri" w:hAnsi="Calibri" w:cs="Calibri"/>
                <w:szCs w:val="22"/>
              </w:rPr>
              <w:t>sollten</w:t>
            </w:r>
            <w:r w:rsidR="0008212D" w:rsidRPr="00F5050F">
              <w:rPr>
                <w:rFonts w:ascii="Calibri" w:hAnsi="Calibri" w:cs="Calibri"/>
                <w:szCs w:val="22"/>
              </w:rPr>
              <w:t xml:space="preserve"> bei der Alltagsorganisation (</w:t>
            </w:r>
            <w:r w:rsidR="0008212D">
              <w:rPr>
                <w:rFonts w:ascii="Calibri" w:hAnsi="Calibri" w:cs="Calibri"/>
                <w:szCs w:val="22"/>
              </w:rPr>
              <w:t xml:space="preserve">z.B. </w:t>
            </w:r>
            <w:r w:rsidR="0008212D" w:rsidRPr="00F5050F">
              <w:rPr>
                <w:rFonts w:ascii="Calibri" w:hAnsi="Calibri" w:cs="Calibri"/>
                <w:szCs w:val="22"/>
              </w:rPr>
              <w:t>Klassenregeln, Sitzordnung</w:t>
            </w:r>
            <w:r w:rsidR="008B45E3">
              <w:rPr>
                <w:rFonts w:ascii="Calibri" w:hAnsi="Calibri" w:cs="Calibri"/>
                <w:szCs w:val="22"/>
              </w:rPr>
              <w:t xml:space="preserve"> im Klassenzimmer</w:t>
            </w:r>
            <w:r w:rsidR="0008212D" w:rsidRPr="00F5050F">
              <w:rPr>
                <w:rFonts w:ascii="Calibri" w:hAnsi="Calibri" w:cs="Calibri"/>
                <w:szCs w:val="22"/>
              </w:rPr>
              <w:t>)</w:t>
            </w:r>
            <w:r w:rsidR="005F2782">
              <w:rPr>
                <w:rFonts w:ascii="Calibri" w:hAnsi="Calibri" w:cs="Calibri"/>
                <w:szCs w:val="22"/>
              </w:rPr>
              <w:t xml:space="preserve"> mitbestimmen können. </w:t>
            </w:r>
          </w:p>
        </w:tc>
      </w:tr>
      <w:tr w:rsidR="0008212D" w:rsidTr="00576462">
        <w:tc>
          <w:tcPr>
            <w:tcW w:w="567" w:type="dxa"/>
          </w:tcPr>
          <w:p w:rsidR="0008212D" w:rsidRDefault="0008212D" w:rsidP="0057646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844" w:type="dxa"/>
          </w:tcPr>
          <w:p w:rsidR="0008212D" w:rsidRDefault="00F7791B" w:rsidP="005F278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 xml:space="preserve">Die </w:t>
            </w:r>
            <w:r w:rsidR="00F93F02">
              <w:rPr>
                <w:rFonts w:ascii="Calibri" w:hAnsi="Calibri" w:cs="Calibri"/>
                <w:szCs w:val="22"/>
              </w:rPr>
              <w:t>Schüleri</w:t>
            </w:r>
            <w:r w:rsidR="00F93F02" w:rsidRPr="00F5050F">
              <w:rPr>
                <w:rFonts w:ascii="Calibri" w:hAnsi="Calibri" w:cs="Calibri"/>
                <w:szCs w:val="22"/>
              </w:rPr>
              <w:t>nnen</w:t>
            </w:r>
            <w:r w:rsidR="00F93F02">
              <w:rPr>
                <w:rFonts w:ascii="Calibri" w:hAnsi="Calibri" w:cs="Calibri"/>
                <w:szCs w:val="22"/>
              </w:rPr>
              <w:t xml:space="preserve"> und Schüler</w:t>
            </w:r>
            <w:r w:rsidR="00F93F02" w:rsidRPr="00F5050F">
              <w:rPr>
                <w:rFonts w:ascii="Calibri" w:hAnsi="Calibri" w:cs="Calibri"/>
                <w:szCs w:val="22"/>
              </w:rPr>
              <w:t xml:space="preserve"> </w:t>
            </w:r>
            <w:r w:rsidR="005F2782">
              <w:rPr>
                <w:rFonts w:ascii="Calibri" w:hAnsi="Calibri" w:cs="Calibri"/>
                <w:szCs w:val="22"/>
              </w:rPr>
              <w:t>sollten</w:t>
            </w:r>
            <w:r w:rsidR="0008212D" w:rsidRPr="00F5050F">
              <w:rPr>
                <w:rFonts w:ascii="Calibri" w:hAnsi="Calibri" w:cs="Calibri"/>
                <w:szCs w:val="22"/>
              </w:rPr>
              <w:t xml:space="preserve"> beim Inhalt </w:t>
            </w:r>
            <w:r w:rsidR="0008212D">
              <w:rPr>
                <w:rFonts w:ascii="Calibri" w:hAnsi="Calibri" w:cs="Calibri"/>
                <w:szCs w:val="22"/>
              </w:rPr>
              <w:t xml:space="preserve">und der Gestaltung </w:t>
            </w:r>
            <w:r w:rsidR="0008212D" w:rsidRPr="00F5050F">
              <w:rPr>
                <w:rFonts w:ascii="Calibri" w:hAnsi="Calibri" w:cs="Calibri"/>
                <w:szCs w:val="22"/>
              </w:rPr>
              <w:t>von Schulstunden mit</w:t>
            </w:r>
            <w:r w:rsidR="005F2782">
              <w:rPr>
                <w:rFonts w:ascii="Calibri" w:hAnsi="Calibri" w:cs="Calibri"/>
                <w:szCs w:val="22"/>
              </w:rPr>
              <w:t>b</w:t>
            </w:r>
            <w:r w:rsidR="005F2782">
              <w:rPr>
                <w:rFonts w:ascii="Calibri" w:hAnsi="Calibri" w:cs="Calibri"/>
                <w:szCs w:val="22"/>
              </w:rPr>
              <w:t>e</w:t>
            </w:r>
            <w:r w:rsidR="005F2782">
              <w:rPr>
                <w:rFonts w:ascii="Calibri" w:hAnsi="Calibri" w:cs="Calibri"/>
                <w:szCs w:val="22"/>
              </w:rPr>
              <w:t>stimmen können</w:t>
            </w:r>
            <w:r w:rsidR="0008212D" w:rsidRPr="00F5050F">
              <w:rPr>
                <w:rFonts w:ascii="Calibri" w:hAnsi="Calibri" w:cs="Calibri"/>
                <w:szCs w:val="22"/>
              </w:rPr>
              <w:t>.</w:t>
            </w:r>
          </w:p>
        </w:tc>
      </w:tr>
    </w:tbl>
    <w:p w:rsidR="00612BBF" w:rsidRDefault="00612BBF" w:rsidP="00DB3981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693048" w:rsidRDefault="003C57DF" w:rsidP="00693048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4) </w:t>
      </w:r>
      <w:r w:rsidR="002345B1">
        <w:rPr>
          <w:rFonts w:asciiTheme="minorHAnsi" w:hAnsiTheme="minorHAnsi" w:cstheme="minorHAnsi"/>
          <w:b/>
          <w:sz w:val="24"/>
          <w:szCs w:val="24"/>
        </w:rPr>
        <w:t>Wie könnte die Diskussion eines Anliegens ablaufen</w:t>
      </w:r>
      <w:r w:rsidR="00693048">
        <w:rPr>
          <w:rFonts w:asciiTheme="minorHAnsi" w:hAnsiTheme="minorHAnsi" w:cstheme="minorHAnsi"/>
          <w:b/>
          <w:sz w:val="24"/>
          <w:szCs w:val="24"/>
        </w:rPr>
        <w:t>?</w:t>
      </w:r>
    </w:p>
    <w:p w:rsidR="00767877" w:rsidRDefault="00767877" w:rsidP="00F7791B">
      <w:pPr>
        <w:rPr>
          <w:rFonts w:asciiTheme="minorHAnsi" w:hAnsiTheme="minorHAnsi" w:cstheme="minorHAnsi"/>
          <w:sz w:val="24"/>
          <w:szCs w:val="24"/>
        </w:rPr>
      </w:pPr>
    </w:p>
    <w:p w:rsidR="00F7791B" w:rsidRDefault="00F7791B" w:rsidP="00F7791B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1) Das Anliegen</w:t>
      </w:r>
    </w:p>
    <w:p w:rsidR="00126BC9" w:rsidRDefault="00126BC9" w:rsidP="00F7791B">
      <w:pPr>
        <w:pStyle w:val="Listenabsatz"/>
        <w:numPr>
          <w:ilvl w:val="0"/>
          <w:numId w:val="28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Worum geht es</w:t>
      </w:r>
      <w:r w:rsidR="003C57DF">
        <w:rPr>
          <w:rFonts w:asciiTheme="minorHAnsi" w:hAnsiTheme="minorHAnsi" w:cstheme="minorHAnsi"/>
          <w:sz w:val="24"/>
          <w:szCs w:val="24"/>
        </w:rPr>
        <w:t xml:space="preserve"> bei diesem Anliegen</w:t>
      </w:r>
      <w:r>
        <w:rPr>
          <w:rFonts w:asciiTheme="minorHAnsi" w:hAnsiTheme="minorHAnsi" w:cstheme="minorHAnsi"/>
          <w:sz w:val="24"/>
          <w:szCs w:val="24"/>
        </w:rPr>
        <w:t>?</w:t>
      </w:r>
    </w:p>
    <w:p w:rsidR="00126BC9" w:rsidRDefault="00126BC9" w:rsidP="00126BC9">
      <w:pPr>
        <w:pStyle w:val="Listenabsatz"/>
        <w:numPr>
          <w:ilvl w:val="0"/>
          <w:numId w:val="28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Ist </w:t>
      </w:r>
      <w:r w:rsidR="003C57DF">
        <w:rPr>
          <w:rFonts w:asciiTheme="minorHAnsi" w:hAnsiTheme="minorHAnsi" w:cstheme="minorHAnsi"/>
          <w:sz w:val="24"/>
          <w:szCs w:val="24"/>
        </w:rPr>
        <w:t>der Klassenrat</w:t>
      </w:r>
      <w:r>
        <w:rPr>
          <w:rFonts w:asciiTheme="minorHAnsi" w:hAnsiTheme="minorHAnsi" w:cstheme="minorHAnsi"/>
          <w:sz w:val="24"/>
          <w:szCs w:val="24"/>
        </w:rPr>
        <w:t xml:space="preserve"> der richtige Ort, um dieses Anliegen zu diskutieren? </w:t>
      </w:r>
    </w:p>
    <w:p w:rsidR="003C57DF" w:rsidRPr="00126BC9" w:rsidRDefault="003C57DF" w:rsidP="00126BC9">
      <w:pPr>
        <w:pStyle w:val="Listenabsatz"/>
        <w:numPr>
          <w:ilvl w:val="0"/>
          <w:numId w:val="28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Muss die Klasse eine Entscheidung treffen? Worüber?</w:t>
      </w:r>
    </w:p>
    <w:p w:rsidR="00F7791B" w:rsidRDefault="00F7791B" w:rsidP="00F7791B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F7791B" w:rsidRPr="00F7791B" w:rsidRDefault="00F7791B" w:rsidP="00F7791B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2) </w:t>
      </w:r>
      <w:r w:rsidR="003C57DF">
        <w:rPr>
          <w:rFonts w:asciiTheme="minorHAnsi" w:hAnsiTheme="minorHAnsi" w:cstheme="minorHAnsi"/>
          <w:sz w:val="24"/>
          <w:szCs w:val="24"/>
        </w:rPr>
        <w:t>Entscheidung</w:t>
      </w:r>
    </w:p>
    <w:p w:rsidR="00126BC9" w:rsidRPr="003C57DF" w:rsidRDefault="003C57DF" w:rsidP="003C57DF">
      <w:pPr>
        <w:pStyle w:val="Listenabsatz"/>
        <w:numPr>
          <w:ilvl w:val="0"/>
          <w:numId w:val="29"/>
        </w:numPr>
        <w:ind w:left="714" w:hanging="35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Was denkt die Klasse </w:t>
      </w:r>
      <w:r w:rsidR="00126BC9">
        <w:rPr>
          <w:rFonts w:asciiTheme="minorHAnsi" w:hAnsiTheme="minorHAnsi" w:cstheme="minorHAnsi"/>
          <w:sz w:val="24"/>
          <w:szCs w:val="24"/>
        </w:rPr>
        <w:t>über das Anliegen?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:rsidR="00126BC9" w:rsidRPr="003C57DF" w:rsidRDefault="00126BC9" w:rsidP="003C57DF">
      <w:pPr>
        <w:pStyle w:val="Listenabsatz"/>
        <w:numPr>
          <w:ilvl w:val="0"/>
          <w:numId w:val="2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3C57DF">
        <w:rPr>
          <w:rFonts w:asciiTheme="minorHAnsi" w:hAnsiTheme="minorHAnsi" w:cstheme="minorHAnsi"/>
          <w:sz w:val="24"/>
          <w:szCs w:val="24"/>
        </w:rPr>
        <w:t>Welche Lösungsvorschläge gibt es?</w:t>
      </w:r>
    </w:p>
    <w:p w:rsidR="00126BC9" w:rsidRDefault="003C57DF" w:rsidP="00126BC9">
      <w:pPr>
        <w:pStyle w:val="Listenabsatz"/>
        <w:numPr>
          <w:ilvl w:val="0"/>
          <w:numId w:val="30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Wie wird entscheiden (Mehrheitsentscheid, </w:t>
      </w:r>
      <w:r w:rsidR="00126BC9">
        <w:rPr>
          <w:rFonts w:asciiTheme="minorHAnsi" w:hAnsiTheme="minorHAnsi" w:cstheme="minorHAnsi"/>
          <w:sz w:val="24"/>
          <w:szCs w:val="24"/>
        </w:rPr>
        <w:t>Konsens</w:t>
      </w:r>
      <w:r>
        <w:rPr>
          <w:rFonts w:asciiTheme="minorHAnsi" w:hAnsiTheme="minorHAnsi" w:cstheme="minorHAnsi"/>
          <w:sz w:val="24"/>
          <w:szCs w:val="24"/>
        </w:rPr>
        <w:t xml:space="preserve"> oder anders)</w:t>
      </w:r>
      <w:r w:rsidR="00126BC9">
        <w:rPr>
          <w:rFonts w:asciiTheme="minorHAnsi" w:hAnsiTheme="minorHAnsi" w:cstheme="minorHAnsi"/>
          <w:sz w:val="24"/>
          <w:szCs w:val="24"/>
        </w:rPr>
        <w:t xml:space="preserve">? </w:t>
      </w:r>
    </w:p>
    <w:p w:rsidR="00126BC9" w:rsidRDefault="00126BC9" w:rsidP="00126BC9">
      <w:pPr>
        <w:rPr>
          <w:rFonts w:asciiTheme="minorHAnsi" w:hAnsiTheme="minorHAnsi" w:cstheme="minorHAnsi"/>
          <w:sz w:val="24"/>
          <w:szCs w:val="24"/>
        </w:rPr>
      </w:pPr>
    </w:p>
    <w:p w:rsidR="00126BC9" w:rsidRDefault="00565459" w:rsidP="00126BC9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</w:t>
      </w:r>
      <w:bookmarkStart w:id="0" w:name="_GoBack"/>
      <w:bookmarkEnd w:id="0"/>
      <w:r w:rsidR="00126BC9">
        <w:rPr>
          <w:rFonts w:asciiTheme="minorHAnsi" w:hAnsiTheme="minorHAnsi" w:cstheme="minorHAnsi"/>
          <w:sz w:val="24"/>
          <w:szCs w:val="24"/>
        </w:rPr>
        <w:t xml:space="preserve">) </w:t>
      </w:r>
      <w:r w:rsidR="00B7035F">
        <w:rPr>
          <w:rFonts w:asciiTheme="minorHAnsi" w:hAnsiTheme="minorHAnsi" w:cstheme="minorHAnsi"/>
          <w:sz w:val="24"/>
          <w:szCs w:val="24"/>
        </w:rPr>
        <w:t>Umsetzung</w:t>
      </w:r>
    </w:p>
    <w:p w:rsidR="003C57DF" w:rsidRPr="00E2373E" w:rsidRDefault="003C57DF" w:rsidP="00E2373E">
      <w:pPr>
        <w:pStyle w:val="Listenabsatz"/>
        <w:numPr>
          <w:ilvl w:val="0"/>
          <w:numId w:val="31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Wie lautet der Entscheid? </w:t>
      </w:r>
      <w:r w:rsidR="00E2373E">
        <w:rPr>
          <w:rFonts w:asciiTheme="minorHAnsi" w:hAnsiTheme="minorHAnsi" w:cstheme="minorHAnsi"/>
          <w:sz w:val="24"/>
          <w:szCs w:val="24"/>
        </w:rPr>
        <w:t>Was wird im Protokoll festgehalten?</w:t>
      </w:r>
    </w:p>
    <w:p w:rsidR="00B7035F" w:rsidRDefault="00B7035F" w:rsidP="00B7035F">
      <w:pPr>
        <w:pStyle w:val="Listenabsatz"/>
        <w:numPr>
          <w:ilvl w:val="0"/>
          <w:numId w:val="31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Was müssen wir tun, um den Entscheid umzusetzen?</w:t>
      </w:r>
    </w:p>
    <w:p w:rsidR="00B7035F" w:rsidRPr="00B7035F" w:rsidRDefault="00B7035F" w:rsidP="00B7035F">
      <w:pPr>
        <w:pStyle w:val="Listenabsatz"/>
        <w:numPr>
          <w:ilvl w:val="0"/>
          <w:numId w:val="31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Wie kontrollieren wir, </w:t>
      </w:r>
      <w:r w:rsidR="00E2373E">
        <w:rPr>
          <w:rFonts w:asciiTheme="minorHAnsi" w:hAnsiTheme="minorHAnsi" w:cstheme="minorHAnsi"/>
          <w:sz w:val="24"/>
          <w:szCs w:val="24"/>
        </w:rPr>
        <w:t>ob</w:t>
      </w:r>
      <w:r>
        <w:rPr>
          <w:rFonts w:asciiTheme="minorHAnsi" w:hAnsiTheme="minorHAnsi" w:cstheme="minorHAnsi"/>
          <w:sz w:val="24"/>
          <w:szCs w:val="24"/>
        </w:rPr>
        <w:t xml:space="preserve"> die Umsetzung gelungen ist?</w:t>
      </w:r>
    </w:p>
    <w:p w:rsidR="0008212D" w:rsidRDefault="0008212D" w:rsidP="0008212D">
      <w:pPr>
        <w:ind w:right="350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p w:rsidR="007548BE" w:rsidRPr="00DB3981" w:rsidRDefault="007548BE" w:rsidP="00DB3981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sectPr w:rsidR="007548BE" w:rsidRPr="00DB3981" w:rsidSect="00377142">
      <w:headerReference w:type="default" r:id="rId10"/>
      <w:headerReference w:type="first" r:id="rId11"/>
      <w:pgSz w:w="11906" w:h="16838" w:code="9"/>
      <w:pgMar w:top="1134" w:right="1134" w:bottom="1418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F27" w:rsidRDefault="00090F27" w:rsidP="00A76598">
      <w:r>
        <w:separator/>
      </w:r>
    </w:p>
  </w:endnote>
  <w:endnote w:type="continuationSeparator" w:id="0">
    <w:p w:rsidR="00090F27" w:rsidRDefault="00090F27" w:rsidP="00A76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F27" w:rsidRPr="00ED0D02" w:rsidRDefault="00090F27" w:rsidP="00ED0D02">
      <w:pPr>
        <w:pStyle w:val="Fuzeile"/>
      </w:pPr>
    </w:p>
  </w:footnote>
  <w:footnote w:type="continuationSeparator" w:id="0">
    <w:p w:rsidR="00090F27" w:rsidRDefault="00090F27" w:rsidP="00A765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304" w:rsidRPr="00073304" w:rsidRDefault="00073304">
    <w:pPr>
      <w:pStyle w:val="Kopfzeile"/>
      <w:rPr>
        <w:rFonts w:asciiTheme="minorHAnsi" w:hAnsiTheme="minorHAnsi" w:cstheme="minorHAnsi"/>
        <w:sz w:val="40"/>
        <w:szCs w:val="40"/>
      </w:rPr>
    </w:pPr>
    <w:r>
      <w:rPr>
        <w:rFonts w:asciiTheme="minorHAnsi" w:hAnsiTheme="minorHAnsi" w:cstheme="minorHAnsi"/>
        <w:sz w:val="40"/>
        <w:szCs w:val="40"/>
      </w:rPr>
      <w:t>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6C2" w:rsidRDefault="00C536C2" w:rsidP="00437505">
    <w:pPr>
      <w:pStyle w:val="Kopfzeile"/>
      <w:rPr>
        <w:sz w:val="20"/>
        <w:szCs w:val="20"/>
      </w:rPr>
    </w:pPr>
  </w:p>
  <w:p w:rsidR="00C536C2" w:rsidRDefault="00C536C2" w:rsidP="00437505">
    <w:pPr>
      <w:pStyle w:val="Kopfzeile"/>
      <w:rPr>
        <w:sz w:val="20"/>
        <w:szCs w:val="20"/>
      </w:rPr>
    </w:pPr>
  </w:p>
  <w:p w:rsidR="00C536C2" w:rsidRDefault="00C536C2" w:rsidP="00437505">
    <w:pPr>
      <w:pStyle w:val="Kopfzeile"/>
      <w:rPr>
        <w:sz w:val="20"/>
        <w:szCs w:val="20"/>
      </w:rPr>
    </w:pPr>
  </w:p>
  <w:p w:rsidR="00C536C2" w:rsidRDefault="00C536C2" w:rsidP="00437505">
    <w:pPr>
      <w:pStyle w:val="Kopfzeile"/>
      <w:rPr>
        <w:sz w:val="20"/>
        <w:szCs w:val="20"/>
      </w:rPr>
    </w:pPr>
  </w:p>
  <w:p w:rsidR="00C536C2" w:rsidRDefault="00C536C2" w:rsidP="00437505">
    <w:pPr>
      <w:pStyle w:val="Kopfzeile"/>
      <w:rPr>
        <w:sz w:val="20"/>
        <w:szCs w:val="20"/>
      </w:rPr>
    </w:pPr>
  </w:p>
  <w:p w:rsidR="00437505" w:rsidRPr="00437505" w:rsidRDefault="00437505" w:rsidP="0043750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FEF468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B184C4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5C1623E6"/>
    <w:lvl w:ilvl="0">
      <w:start w:val="1"/>
      <w:numFmt w:val="bullet"/>
      <w:lvlText w:val=""/>
      <w:lvlJc w:val="left"/>
      <w:pPr>
        <w:ind w:left="2061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6CCC4272"/>
    <w:lvl w:ilvl="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63C6400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5">
    <w:nsid w:val="006D7B89"/>
    <w:multiLevelType w:val="hybridMultilevel"/>
    <w:tmpl w:val="58FC1CDE"/>
    <w:lvl w:ilvl="0" w:tplc="BA164EB8">
      <w:start w:val="1"/>
      <w:numFmt w:val="bullet"/>
      <w:lvlText w:val=""/>
      <w:lvlJc w:val="left"/>
      <w:pPr>
        <w:ind w:left="567" w:hanging="567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10192E"/>
    <w:multiLevelType w:val="multilevel"/>
    <w:tmpl w:val="DA1CE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55D4ECB"/>
    <w:multiLevelType w:val="multilevel"/>
    <w:tmpl w:val="4DC03B84"/>
    <w:lvl w:ilvl="0">
      <w:start w:val="1"/>
      <w:numFmt w:val="lowerLetter"/>
      <w:lvlText w:val="%1)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226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1928" w:hanging="22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778" w:hanging="226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29" w:hanging="227"/>
      </w:pPr>
      <w:rPr>
        <w:rFonts w:hint="default"/>
      </w:rPr>
    </w:lvl>
    <w:lvl w:ilvl="5">
      <w:start w:val="1"/>
      <w:numFmt w:val="lowerLetter"/>
      <w:lvlText w:val="%6)"/>
      <w:lvlJc w:val="right"/>
      <w:pPr>
        <w:ind w:left="4479" w:hanging="22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5103"/>
        </w:tabs>
        <w:ind w:left="5330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54"/>
        </w:tabs>
        <w:ind w:left="6180" w:hanging="226"/>
      </w:pPr>
      <w:rPr>
        <w:rFonts w:hint="default"/>
      </w:rPr>
    </w:lvl>
    <w:lvl w:ilvl="8">
      <w:start w:val="1"/>
      <w:numFmt w:val="lowerLetter"/>
      <w:lvlText w:val="%9)"/>
      <w:lvlJc w:val="right"/>
      <w:pPr>
        <w:tabs>
          <w:tab w:val="num" w:pos="6804"/>
        </w:tabs>
        <w:ind w:left="7031" w:hanging="227"/>
      </w:pPr>
      <w:rPr>
        <w:rFonts w:hint="default"/>
      </w:rPr>
    </w:lvl>
  </w:abstractNum>
  <w:abstractNum w:abstractNumId="8">
    <w:nsid w:val="24C0183D"/>
    <w:multiLevelType w:val="multilevel"/>
    <w:tmpl w:val="08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9">
    <w:nsid w:val="2B2E4FEE"/>
    <w:multiLevelType w:val="hybridMultilevel"/>
    <w:tmpl w:val="92A0889E"/>
    <w:lvl w:ilvl="0" w:tplc="0C800894">
      <w:start w:val="1"/>
      <w:numFmt w:val="decimal"/>
      <w:lvlText w:val="%1."/>
      <w:lvlJc w:val="left"/>
      <w:pPr>
        <w:ind w:left="720" w:hanging="360"/>
      </w:pPr>
    </w:lvl>
    <w:lvl w:ilvl="1" w:tplc="0807000F">
      <w:start w:val="1"/>
      <w:numFmt w:val="decimal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326A66"/>
    <w:multiLevelType w:val="hybridMultilevel"/>
    <w:tmpl w:val="50288A98"/>
    <w:lvl w:ilvl="0" w:tplc="3708AE68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B32CD6"/>
    <w:multiLevelType w:val="hybridMultilevel"/>
    <w:tmpl w:val="9D345B7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270DB4"/>
    <w:multiLevelType w:val="hybridMultilevel"/>
    <w:tmpl w:val="E24AE9E2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62687F"/>
    <w:multiLevelType w:val="multilevel"/>
    <w:tmpl w:val="4DC03B84"/>
    <w:lvl w:ilvl="0">
      <w:start w:val="1"/>
      <w:numFmt w:val="lowerLetter"/>
      <w:lvlText w:val="%1)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226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1928" w:hanging="22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778" w:hanging="226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29" w:hanging="227"/>
      </w:pPr>
      <w:rPr>
        <w:rFonts w:hint="default"/>
      </w:rPr>
    </w:lvl>
    <w:lvl w:ilvl="5">
      <w:start w:val="1"/>
      <w:numFmt w:val="lowerLetter"/>
      <w:lvlText w:val="%6)"/>
      <w:lvlJc w:val="right"/>
      <w:pPr>
        <w:ind w:left="4479" w:hanging="22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5103"/>
        </w:tabs>
        <w:ind w:left="5330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54"/>
        </w:tabs>
        <w:ind w:left="6180" w:hanging="226"/>
      </w:pPr>
      <w:rPr>
        <w:rFonts w:hint="default"/>
      </w:rPr>
    </w:lvl>
    <w:lvl w:ilvl="8">
      <w:start w:val="1"/>
      <w:numFmt w:val="lowerLetter"/>
      <w:lvlText w:val="%9)"/>
      <w:lvlJc w:val="right"/>
      <w:pPr>
        <w:tabs>
          <w:tab w:val="num" w:pos="6804"/>
        </w:tabs>
        <w:ind w:left="7031" w:hanging="227"/>
      </w:pPr>
      <w:rPr>
        <w:rFonts w:hint="default"/>
      </w:rPr>
    </w:lvl>
  </w:abstractNum>
  <w:abstractNum w:abstractNumId="14">
    <w:nsid w:val="4A556566"/>
    <w:multiLevelType w:val="hybridMultilevel"/>
    <w:tmpl w:val="3776F18A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02712E"/>
    <w:multiLevelType w:val="multilevel"/>
    <w:tmpl w:val="506826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E7D487C"/>
    <w:multiLevelType w:val="multilevel"/>
    <w:tmpl w:val="5BBEFE14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51F44949"/>
    <w:multiLevelType w:val="hybridMultilevel"/>
    <w:tmpl w:val="F6385F22"/>
    <w:lvl w:ilvl="0" w:tplc="38BA8D38">
      <w:start w:val="1"/>
      <w:numFmt w:val="bullet"/>
      <w:pStyle w:val="Listenabsatz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E65A2A"/>
    <w:multiLevelType w:val="hybridMultilevel"/>
    <w:tmpl w:val="79788A1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0A15AB"/>
    <w:multiLevelType w:val="multilevel"/>
    <w:tmpl w:val="75384DEA"/>
    <w:styleLink w:val="FHNWAufzhlung"/>
    <w:lvl w:ilvl="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851"/>
        </w:tabs>
        <w:ind w:left="1077" w:hanging="226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701"/>
        </w:tabs>
        <w:ind w:left="1928" w:hanging="227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7783"/>
        </w:tabs>
        <w:ind w:left="2778" w:hanging="226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629" w:hanging="22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4253"/>
        </w:tabs>
        <w:ind w:left="4479" w:hanging="226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5103"/>
        </w:tabs>
        <w:ind w:left="5330" w:hanging="22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5954"/>
        </w:tabs>
        <w:ind w:left="6180" w:hanging="226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6804"/>
        </w:tabs>
        <w:ind w:left="7031" w:hanging="227"/>
      </w:pPr>
      <w:rPr>
        <w:rFonts w:ascii="Symbol" w:hAnsi="Symbol" w:hint="default"/>
      </w:rPr>
    </w:lvl>
  </w:abstractNum>
  <w:abstractNum w:abstractNumId="20">
    <w:nsid w:val="5F982293"/>
    <w:multiLevelType w:val="hybridMultilevel"/>
    <w:tmpl w:val="2E527A3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8662D4"/>
    <w:multiLevelType w:val="multilevel"/>
    <w:tmpl w:val="75384DEA"/>
    <w:numStyleLink w:val="FHNWAufzhlung"/>
  </w:abstractNum>
  <w:abstractNum w:abstractNumId="22">
    <w:nsid w:val="6D995FE7"/>
    <w:multiLevelType w:val="hybridMultilevel"/>
    <w:tmpl w:val="B9903C7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C9118D"/>
    <w:multiLevelType w:val="hybridMultilevel"/>
    <w:tmpl w:val="29C4984E"/>
    <w:lvl w:ilvl="0" w:tplc="A956BA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28597C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5">
    <w:nsid w:val="799F0B82"/>
    <w:multiLevelType w:val="multilevel"/>
    <w:tmpl w:val="AE48AF8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627"/>
        </w:tabs>
        <w:ind w:left="567" w:hanging="567"/>
      </w:pPr>
      <w:rPr>
        <w:rFonts w:hint="default"/>
      </w:rPr>
    </w:lvl>
    <w:lvl w:ilvl="3">
      <w:start w:val="1"/>
      <w:numFmt w:val="decimal"/>
      <w:lvlText w:val="%3.%2.%1.%4"/>
      <w:lvlJc w:val="left"/>
      <w:pPr>
        <w:tabs>
          <w:tab w:val="num" w:pos="1987"/>
        </w:tabs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>
    <w:nsid w:val="7B6B095B"/>
    <w:multiLevelType w:val="hybridMultilevel"/>
    <w:tmpl w:val="36E08DA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7D4B92"/>
    <w:multiLevelType w:val="multilevel"/>
    <w:tmpl w:val="75384DEA"/>
    <w:numStyleLink w:val="FHNWAufzhlung"/>
  </w:abstractNum>
  <w:num w:numId="1">
    <w:abstractNumId w:val="4"/>
  </w:num>
  <w:num w:numId="2">
    <w:abstractNumId w:val="17"/>
  </w:num>
  <w:num w:numId="3">
    <w:abstractNumId w:val="23"/>
  </w:num>
  <w:num w:numId="4">
    <w:abstractNumId w:val="3"/>
  </w:num>
  <w:num w:numId="5">
    <w:abstractNumId w:val="26"/>
  </w:num>
  <w:num w:numId="6">
    <w:abstractNumId w:val="5"/>
  </w:num>
  <w:num w:numId="7">
    <w:abstractNumId w:val="17"/>
  </w:num>
  <w:num w:numId="8">
    <w:abstractNumId w:val="1"/>
  </w:num>
  <w:num w:numId="9">
    <w:abstractNumId w:val="2"/>
  </w:num>
  <w:num w:numId="10">
    <w:abstractNumId w:val="16"/>
  </w:num>
  <w:num w:numId="11">
    <w:abstractNumId w:val="9"/>
  </w:num>
  <w:num w:numId="12">
    <w:abstractNumId w:val="10"/>
  </w:num>
  <w:num w:numId="13">
    <w:abstractNumId w:val="6"/>
  </w:num>
  <w:num w:numId="14">
    <w:abstractNumId w:val="15"/>
  </w:num>
  <w:num w:numId="15">
    <w:abstractNumId w:val="19"/>
  </w:num>
  <w:num w:numId="16">
    <w:abstractNumId w:val="0"/>
  </w:num>
  <w:num w:numId="17">
    <w:abstractNumId w:val="24"/>
  </w:num>
  <w:num w:numId="18">
    <w:abstractNumId w:val="24"/>
    <w:lvlOverride w:ilvl="0">
      <w:lvl w:ilvl="0">
        <w:start w:val="1"/>
        <w:numFmt w:val="decimal"/>
        <w:pStyle w:val="berschrift1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ind w:left="680" w:hanging="680"/>
        </w:pPr>
        <w:rPr>
          <w:rFonts w:hint="default"/>
        </w:rPr>
      </w:lvl>
    </w:lvlOverride>
    <w:lvlOverride w:ilvl="4">
      <w:lvl w:ilvl="4">
        <w:start w:val="1"/>
        <w:numFmt w:val="decimal"/>
        <w:pStyle w:val="berschrift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berschrift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berschrift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berschrift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berschrift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9">
    <w:abstractNumId w:val="7"/>
  </w:num>
  <w:num w:numId="20">
    <w:abstractNumId w:val="13"/>
  </w:num>
  <w:num w:numId="21">
    <w:abstractNumId w:val="25"/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27"/>
  </w:num>
  <w:num w:numId="25">
    <w:abstractNumId w:val="8"/>
  </w:num>
  <w:num w:numId="26">
    <w:abstractNumId w:val="14"/>
  </w:num>
  <w:num w:numId="27">
    <w:abstractNumId w:val="12"/>
  </w:num>
  <w:num w:numId="28">
    <w:abstractNumId w:val="20"/>
  </w:num>
  <w:num w:numId="29">
    <w:abstractNumId w:val="18"/>
  </w:num>
  <w:num w:numId="30">
    <w:abstractNumId w:val="22"/>
  </w:num>
  <w:num w:numId="31">
    <w:abstractNumId w:val="11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9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F27"/>
    <w:rsid w:val="000210DE"/>
    <w:rsid w:val="0005534A"/>
    <w:rsid w:val="00071507"/>
    <w:rsid w:val="00073304"/>
    <w:rsid w:val="0008212D"/>
    <w:rsid w:val="00090F27"/>
    <w:rsid w:val="000976AF"/>
    <w:rsid w:val="000E5CC1"/>
    <w:rsid w:val="000F7F62"/>
    <w:rsid w:val="00106EAE"/>
    <w:rsid w:val="001149D2"/>
    <w:rsid w:val="00126BC9"/>
    <w:rsid w:val="00156BA9"/>
    <w:rsid w:val="001576E6"/>
    <w:rsid w:val="00180D32"/>
    <w:rsid w:val="001D1088"/>
    <w:rsid w:val="001E544A"/>
    <w:rsid w:val="00203DDE"/>
    <w:rsid w:val="00213675"/>
    <w:rsid w:val="002259EE"/>
    <w:rsid w:val="002345B1"/>
    <w:rsid w:val="00287478"/>
    <w:rsid w:val="0029605A"/>
    <w:rsid w:val="002A27DF"/>
    <w:rsid w:val="002B467D"/>
    <w:rsid w:val="002C05BE"/>
    <w:rsid w:val="002E7766"/>
    <w:rsid w:val="002F2642"/>
    <w:rsid w:val="00351B21"/>
    <w:rsid w:val="0035728C"/>
    <w:rsid w:val="00375A78"/>
    <w:rsid w:val="00377142"/>
    <w:rsid w:val="003B1A9D"/>
    <w:rsid w:val="003C57DF"/>
    <w:rsid w:val="003D4F97"/>
    <w:rsid w:val="00400861"/>
    <w:rsid w:val="00405B61"/>
    <w:rsid w:val="0040684A"/>
    <w:rsid w:val="00420F57"/>
    <w:rsid w:val="00425687"/>
    <w:rsid w:val="00437505"/>
    <w:rsid w:val="00460C63"/>
    <w:rsid w:val="004639D9"/>
    <w:rsid w:val="00473483"/>
    <w:rsid w:val="004B558A"/>
    <w:rsid w:val="004C5569"/>
    <w:rsid w:val="004C6864"/>
    <w:rsid w:val="004E74B4"/>
    <w:rsid w:val="004F505A"/>
    <w:rsid w:val="00565459"/>
    <w:rsid w:val="00572350"/>
    <w:rsid w:val="0057705E"/>
    <w:rsid w:val="00595194"/>
    <w:rsid w:val="005A5E71"/>
    <w:rsid w:val="005D06CF"/>
    <w:rsid w:val="005E2EF6"/>
    <w:rsid w:val="005F2782"/>
    <w:rsid w:val="00607F7C"/>
    <w:rsid w:val="00612BBF"/>
    <w:rsid w:val="00633A4F"/>
    <w:rsid w:val="00672C6E"/>
    <w:rsid w:val="00693048"/>
    <w:rsid w:val="00697741"/>
    <w:rsid w:val="006D02C9"/>
    <w:rsid w:val="006D1010"/>
    <w:rsid w:val="006F4D85"/>
    <w:rsid w:val="00710CED"/>
    <w:rsid w:val="00730FF8"/>
    <w:rsid w:val="00736060"/>
    <w:rsid w:val="0073767C"/>
    <w:rsid w:val="007531B9"/>
    <w:rsid w:val="007548BE"/>
    <w:rsid w:val="00757602"/>
    <w:rsid w:val="00767877"/>
    <w:rsid w:val="00787B51"/>
    <w:rsid w:val="00796720"/>
    <w:rsid w:val="007C2CBA"/>
    <w:rsid w:val="007D27D0"/>
    <w:rsid w:val="007D3D38"/>
    <w:rsid w:val="007E3C24"/>
    <w:rsid w:val="007F05CD"/>
    <w:rsid w:val="00846B2E"/>
    <w:rsid w:val="00856097"/>
    <w:rsid w:val="00872A31"/>
    <w:rsid w:val="00884CF6"/>
    <w:rsid w:val="00890A63"/>
    <w:rsid w:val="008B45E3"/>
    <w:rsid w:val="008C043B"/>
    <w:rsid w:val="008E73D6"/>
    <w:rsid w:val="00923475"/>
    <w:rsid w:val="0093668C"/>
    <w:rsid w:val="00952F27"/>
    <w:rsid w:val="00976795"/>
    <w:rsid w:val="00986379"/>
    <w:rsid w:val="009D65FB"/>
    <w:rsid w:val="009E55BD"/>
    <w:rsid w:val="009E67A7"/>
    <w:rsid w:val="00A4430A"/>
    <w:rsid w:val="00A5737E"/>
    <w:rsid w:val="00A723BF"/>
    <w:rsid w:val="00A76598"/>
    <w:rsid w:val="00AA0020"/>
    <w:rsid w:val="00AC0F7D"/>
    <w:rsid w:val="00AC1D9F"/>
    <w:rsid w:val="00AC5B16"/>
    <w:rsid w:val="00AD0C43"/>
    <w:rsid w:val="00B22B80"/>
    <w:rsid w:val="00B253C0"/>
    <w:rsid w:val="00B33577"/>
    <w:rsid w:val="00B534BF"/>
    <w:rsid w:val="00B7035F"/>
    <w:rsid w:val="00BE2EDC"/>
    <w:rsid w:val="00BF091D"/>
    <w:rsid w:val="00C00E02"/>
    <w:rsid w:val="00C26422"/>
    <w:rsid w:val="00C46B98"/>
    <w:rsid w:val="00C50216"/>
    <w:rsid w:val="00C536C2"/>
    <w:rsid w:val="00C55850"/>
    <w:rsid w:val="00C8090E"/>
    <w:rsid w:val="00C86E2E"/>
    <w:rsid w:val="00CA50DE"/>
    <w:rsid w:val="00CC7BF8"/>
    <w:rsid w:val="00CE2B5E"/>
    <w:rsid w:val="00D3108D"/>
    <w:rsid w:val="00D36B2A"/>
    <w:rsid w:val="00D40A08"/>
    <w:rsid w:val="00D456E5"/>
    <w:rsid w:val="00D778D9"/>
    <w:rsid w:val="00DB3981"/>
    <w:rsid w:val="00DD0651"/>
    <w:rsid w:val="00DF7D0C"/>
    <w:rsid w:val="00E2373E"/>
    <w:rsid w:val="00E24705"/>
    <w:rsid w:val="00E41F2C"/>
    <w:rsid w:val="00E64A70"/>
    <w:rsid w:val="00E93446"/>
    <w:rsid w:val="00EC489F"/>
    <w:rsid w:val="00EC7105"/>
    <w:rsid w:val="00ED076C"/>
    <w:rsid w:val="00ED0D02"/>
    <w:rsid w:val="00EF37AE"/>
    <w:rsid w:val="00F140C5"/>
    <w:rsid w:val="00F2238D"/>
    <w:rsid w:val="00F369AA"/>
    <w:rsid w:val="00F529B3"/>
    <w:rsid w:val="00F56BE1"/>
    <w:rsid w:val="00F73D6D"/>
    <w:rsid w:val="00F7791B"/>
    <w:rsid w:val="00F93F02"/>
    <w:rsid w:val="00FD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semiHidden="0" w:unhideWhenUsed="0" w:qFormat="1"/>
    <w:lsdException w:name="List Bullet 2" w:qFormat="1"/>
    <w:lsdException w:name="List Bullet 3" w:qFormat="1"/>
    <w:lsdException w:name="Title" w:semiHidden="0" w:uiPriority="10" w:unhideWhenUsed="0" w:qFormat="1"/>
    <w:lsdException w:name="Closing" w:semiHidden="0" w:unhideWhenUsed="0" w:qFormat="1"/>
    <w:lsdException w:name="Signature" w:semiHidden="0" w:unhideWhenUsed="0" w:qFormat="1"/>
    <w:lsdException w:name="Default Paragraph Font" w:uiPriority="1"/>
    <w:lsdException w:name="Subtitle" w:semiHidden="0" w:uiPriority="11" w:unhideWhenUsed="0" w:qFormat="1"/>
    <w:lsdException w:name="Salutation" w:semiHidden="0" w:unhideWhenUsed="0" w:qFormat="1"/>
    <w:lsdException w:name="Date" w:semiHidden="0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7602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E5CC1"/>
    <w:pPr>
      <w:keepNext/>
      <w:keepLines/>
      <w:numPr>
        <w:numId w:val="17"/>
      </w:numPr>
      <w:spacing w:before="480" w:after="120"/>
      <w:ind w:left="340" w:hanging="34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0E5CC1"/>
    <w:pPr>
      <w:numPr>
        <w:ilvl w:val="1"/>
      </w:numPr>
      <w:spacing w:before="280"/>
      <w:ind w:left="510" w:hanging="510"/>
      <w:contextualSpacing/>
      <w:outlineLvl w:val="1"/>
    </w:pPr>
    <w:rPr>
      <w:bCs w:val="0"/>
      <w:sz w:val="2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0E5CC1"/>
    <w:pPr>
      <w:keepNext/>
      <w:keepLines/>
      <w:numPr>
        <w:ilvl w:val="2"/>
        <w:numId w:val="17"/>
      </w:numPr>
      <w:spacing w:before="280" w:after="120"/>
      <w:ind w:left="624" w:hanging="624"/>
      <w:contextualSpacing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33A4F"/>
    <w:pPr>
      <w:keepNext/>
      <w:keepLines/>
      <w:numPr>
        <w:ilvl w:val="3"/>
        <w:numId w:val="17"/>
      </w:numPr>
      <w:ind w:left="737" w:hanging="737"/>
      <w:outlineLvl w:val="3"/>
    </w:pPr>
    <w:rPr>
      <w:rFonts w:eastAsiaTheme="majorEastAsia" w:cstheme="majorBidi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405B61"/>
    <w:pPr>
      <w:keepNext/>
      <w:keepLines/>
      <w:numPr>
        <w:ilvl w:val="4"/>
        <w:numId w:val="17"/>
      </w:numPr>
      <w:spacing w:before="200"/>
      <w:outlineLvl w:val="4"/>
    </w:pPr>
    <w:rPr>
      <w:rFonts w:eastAsiaTheme="majorEastAsia" w:cstheme="majorBidi"/>
      <w:b/>
      <w:color w:val="000000" w:themeColor="text1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05B61"/>
    <w:pPr>
      <w:keepNext/>
      <w:keepLines/>
      <w:numPr>
        <w:ilvl w:val="5"/>
        <w:numId w:val="17"/>
      </w:numPr>
      <w:spacing w:before="200"/>
      <w:outlineLvl w:val="5"/>
    </w:pPr>
    <w:rPr>
      <w:rFonts w:eastAsiaTheme="majorEastAsia" w:cstheme="majorBidi"/>
      <w:i/>
      <w:iCs/>
      <w:color w:val="000000" w:themeColor="text1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E2EDC"/>
    <w:pPr>
      <w:keepNext/>
      <w:keepLines/>
      <w:numPr>
        <w:ilvl w:val="6"/>
        <w:numId w:val="1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E2EDC"/>
    <w:pPr>
      <w:keepNext/>
      <w:keepLines/>
      <w:numPr>
        <w:ilvl w:val="7"/>
        <w:numId w:val="1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E2EDC"/>
    <w:pPr>
      <w:keepNext/>
      <w:keepLines/>
      <w:numPr>
        <w:ilvl w:val="8"/>
        <w:numId w:val="1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84CF6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84CF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84CF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7659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6598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CC7BF8"/>
    <w:pPr>
      <w:tabs>
        <w:tab w:val="center" w:pos="4536"/>
        <w:tab w:val="right" w:pos="9072"/>
      </w:tabs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CC7BF8"/>
    <w:rPr>
      <w:rFonts w:ascii="Arial" w:hAnsi="Arial"/>
      <w:sz w:val="16"/>
    </w:rPr>
  </w:style>
  <w:style w:type="table" w:styleId="Tabellenraster">
    <w:name w:val="Table Grid"/>
    <w:basedOn w:val="NormaleTabelle"/>
    <w:rsid w:val="001149D2"/>
    <w:pPr>
      <w:keepNext/>
      <w:spacing w:after="0" w:line="280" w:lineRule="atLeast"/>
    </w:pPr>
    <w:rPr>
      <w:rFonts w:ascii="Arial" w:eastAsia="Times New Roman" w:hAnsi="Arial" w:cs="Times New Roman"/>
      <w:szCs w:val="20"/>
      <w:lang w:eastAsia="de-CH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paragraph" w:styleId="Anrede">
    <w:name w:val="Salutation"/>
    <w:basedOn w:val="Standard"/>
    <w:next w:val="Standard"/>
    <w:link w:val="AnredeZchn"/>
    <w:uiPriority w:val="99"/>
    <w:qFormat/>
    <w:rsid w:val="007C2CBA"/>
    <w:pPr>
      <w:spacing w:before="260" w:after="260"/>
    </w:pPr>
  </w:style>
  <w:style w:type="character" w:customStyle="1" w:styleId="AnredeZchn">
    <w:name w:val="Anrede Zchn"/>
    <w:basedOn w:val="Absatz-Standardschriftart"/>
    <w:link w:val="Anrede"/>
    <w:uiPriority w:val="99"/>
    <w:rsid w:val="007C2CBA"/>
    <w:rPr>
      <w:rFonts w:ascii="Arial" w:hAnsi="Arial"/>
    </w:rPr>
  </w:style>
  <w:style w:type="paragraph" w:styleId="Unterschrift">
    <w:name w:val="Signature"/>
    <w:basedOn w:val="Standard"/>
    <w:link w:val="UnterschriftZchn"/>
    <w:uiPriority w:val="99"/>
    <w:qFormat/>
    <w:rsid w:val="007C2CBA"/>
    <w:pPr>
      <w:spacing w:before="780"/>
    </w:pPr>
  </w:style>
  <w:style w:type="character" w:customStyle="1" w:styleId="UnterschriftZchn">
    <w:name w:val="Unterschrift Zchn"/>
    <w:basedOn w:val="Absatz-Standardschriftart"/>
    <w:link w:val="Unterschrift"/>
    <w:uiPriority w:val="99"/>
    <w:rsid w:val="007C2CBA"/>
    <w:rPr>
      <w:rFonts w:ascii="Arial" w:hAnsi="Arial"/>
    </w:rPr>
  </w:style>
  <w:style w:type="paragraph" w:styleId="Datum">
    <w:name w:val="Date"/>
    <w:basedOn w:val="Standard"/>
    <w:next w:val="Standard"/>
    <w:link w:val="DatumZchn"/>
    <w:uiPriority w:val="99"/>
    <w:qFormat/>
    <w:rsid w:val="0005534A"/>
    <w:pPr>
      <w:spacing w:before="1340" w:after="520"/>
    </w:pPr>
  </w:style>
  <w:style w:type="character" w:customStyle="1" w:styleId="DatumZchn">
    <w:name w:val="Datum Zchn"/>
    <w:basedOn w:val="Absatz-Standardschriftart"/>
    <w:link w:val="Datum"/>
    <w:uiPriority w:val="99"/>
    <w:rsid w:val="0005534A"/>
    <w:rPr>
      <w:rFonts w:ascii="Arial" w:hAnsi="Arial"/>
    </w:rPr>
  </w:style>
  <w:style w:type="paragraph" w:styleId="Gruformel">
    <w:name w:val="Closing"/>
    <w:basedOn w:val="Standard"/>
    <w:link w:val="GruformelZchn"/>
    <w:uiPriority w:val="99"/>
    <w:qFormat/>
    <w:rsid w:val="000F7F62"/>
    <w:pPr>
      <w:spacing w:before="520"/>
    </w:pPr>
  </w:style>
  <w:style w:type="character" w:customStyle="1" w:styleId="GruformelZchn">
    <w:name w:val="Grußformel Zchn"/>
    <w:basedOn w:val="Absatz-Standardschriftart"/>
    <w:link w:val="Gruformel"/>
    <w:uiPriority w:val="99"/>
    <w:rsid w:val="000F7F62"/>
    <w:rPr>
      <w:rFonts w:ascii="Arial" w:hAnsi="Arial"/>
    </w:rPr>
  </w:style>
  <w:style w:type="paragraph" w:styleId="Titel">
    <w:name w:val="Title"/>
    <w:basedOn w:val="Standard"/>
    <w:next w:val="Standard"/>
    <w:link w:val="TitelZchn"/>
    <w:uiPriority w:val="10"/>
    <w:qFormat/>
    <w:rsid w:val="00AC5B16"/>
    <w:pPr>
      <w:spacing w:after="260" w:line="320" w:lineRule="atLeast"/>
      <w:contextualSpacing/>
    </w:pPr>
    <w:rPr>
      <w:rFonts w:eastAsiaTheme="majorEastAsia" w:cstheme="majorBidi"/>
      <w:b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C5B16"/>
    <w:rPr>
      <w:rFonts w:ascii="Arial" w:eastAsiaTheme="majorEastAsia" w:hAnsi="Arial" w:cstheme="majorBidi"/>
      <w:b/>
      <w:spacing w:val="5"/>
      <w:kern w:val="28"/>
      <w:sz w:val="28"/>
      <w:szCs w:val="52"/>
    </w:rPr>
  </w:style>
  <w:style w:type="paragraph" w:styleId="Listenabsatz">
    <w:name w:val="List Paragraph"/>
    <w:basedOn w:val="Standard"/>
    <w:uiPriority w:val="34"/>
    <w:rsid w:val="00572350"/>
    <w:pPr>
      <w:numPr>
        <w:numId w:val="7"/>
      </w:numPr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952F27"/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52F27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57602"/>
    <w:rPr>
      <w:sz w:val="22"/>
      <w:vertAlign w:val="superscript"/>
    </w:rPr>
  </w:style>
  <w:style w:type="paragraph" w:styleId="Aufzhlungszeichen">
    <w:name w:val="List Bullet"/>
    <w:basedOn w:val="Standard"/>
    <w:uiPriority w:val="99"/>
    <w:qFormat/>
    <w:rsid w:val="00DF7D0C"/>
    <w:pPr>
      <w:contextualSpacing/>
    </w:pPr>
  </w:style>
  <w:style w:type="paragraph" w:styleId="Aufzhlungszeichen2">
    <w:name w:val="List Bullet 2"/>
    <w:basedOn w:val="Standard"/>
    <w:uiPriority w:val="99"/>
    <w:qFormat/>
    <w:rsid w:val="00DF7D0C"/>
    <w:pPr>
      <w:tabs>
        <w:tab w:val="left" w:pos="1134"/>
      </w:tabs>
      <w:contextualSpacing/>
    </w:pPr>
  </w:style>
  <w:style w:type="paragraph" w:styleId="Aufzhlungszeichen3">
    <w:name w:val="List Bullet 3"/>
    <w:basedOn w:val="Standard"/>
    <w:uiPriority w:val="99"/>
    <w:qFormat/>
    <w:rsid w:val="00DF7D0C"/>
    <w:pPr>
      <w:contextualSpacing/>
    </w:pPr>
  </w:style>
  <w:style w:type="character" w:styleId="Hyperlink">
    <w:name w:val="Hyperlink"/>
    <w:basedOn w:val="Absatz-Standardschriftart"/>
    <w:uiPriority w:val="99"/>
    <w:unhideWhenUsed/>
    <w:rsid w:val="00405B61"/>
    <w:rPr>
      <w:color w:val="000000" w:themeColor="text1"/>
      <w:u w:val="none"/>
    </w:rPr>
  </w:style>
  <w:style w:type="paragraph" w:styleId="Untertitel">
    <w:name w:val="Subtitle"/>
    <w:basedOn w:val="Titel"/>
    <w:next w:val="Standard"/>
    <w:link w:val="UntertitelZchn"/>
    <w:uiPriority w:val="11"/>
    <w:qFormat/>
    <w:rsid w:val="00E93446"/>
    <w:pPr>
      <w:numPr>
        <w:ilvl w:val="1"/>
      </w:numPr>
      <w:spacing w:before="260" w:after="120"/>
    </w:pPr>
    <w:rPr>
      <w:iCs/>
      <w:spacing w:val="15"/>
      <w:sz w:val="2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93446"/>
    <w:rPr>
      <w:rFonts w:ascii="Arial" w:eastAsiaTheme="majorEastAsia" w:hAnsi="Arial" w:cstheme="majorBidi"/>
      <w:b/>
      <w:iCs/>
      <w:spacing w:val="15"/>
      <w:kern w:val="28"/>
      <w:szCs w:val="24"/>
    </w:rPr>
  </w:style>
  <w:style w:type="paragraph" w:customStyle="1" w:styleId="Verfasser">
    <w:name w:val="Verfasser"/>
    <w:basedOn w:val="Standard"/>
    <w:next w:val="Standard"/>
    <w:rsid w:val="00AC0F7D"/>
    <w:pPr>
      <w:spacing w:before="600"/>
      <w:contextualSpacing/>
    </w:pPr>
  </w:style>
  <w:style w:type="paragraph" w:customStyle="1" w:styleId="Copyright">
    <w:name w:val="Copyright"/>
    <w:basedOn w:val="Standard"/>
    <w:rsid w:val="009E67A7"/>
    <w:pPr>
      <w:keepNext/>
    </w:pPr>
    <w:rPr>
      <w:rFonts w:eastAsia="Times New Roman" w:cs="Times New Roman"/>
      <w:sz w:val="16"/>
      <w:szCs w:val="24"/>
      <w:lang w:eastAsia="de-CH"/>
    </w:rPr>
  </w:style>
  <w:style w:type="character" w:customStyle="1" w:styleId="Tabelle-Text">
    <w:name w:val="Tabelle - Text"/>
    <w:basedOn w:val="Absatz-Standardschriftart"/>
    <w:rsid w:val="009E67A7"/>
    <w:rPr>
      <w:rFonts w:ascii="Arial" w:hAnsi="Arial" w:cs="Times New Roman"/>
      <w:color w:val="auto"/>
      <w:sz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5CC1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5CC1"/>
    <w:rPr>
      <w:rFonts w:ascii="Arial" w:eastAsiaTheme="majorEastAsia" w:hAnsi="Arial" w:cstheme="majorBidi"/>
      <w:b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E5CC1"/>
    <w:rPr>
      <w:rFonts w:ascii="Arial" w:eastAsiaTheme="majorEastAsia" w:hAnsi="Arial" w:cstheme="majorBidi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33A4F"/>
    <w:rPr>
      <w:rFonts w:ascii="Arial" w:eastAsiaTheme="majorEastAsia" w:hAnsi="Arial" w:cstheme="majorBidi"/>
      <w:b/>
      <w:bCs/>
      <w:iCs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DF7D0C"/>
    <w:pPr>
      <w:spacing w:line="276" w:lineRule="auto"/>
      <w:outlineLvl w:val="9"/>
    </w:pPr>
    <w:rPr>
      <w:lang w:eastAsia="de-CH"/>
    </w:rPr>
  </w:style>
  <w:style w:type="paragraph" w:styleId="Verzeichnis1">
    <w:name w:val="toc 1"/>
    <w:basedOn w:val="Standard"/>
    <w:next w:val="Standard"/>
    <w:autoRedefine/>
    <w:uiPriority w:val="39"/>
    <w:unhideWhenUsed/>
    <w:rsid w:val="007D3D38"/>
    <w:pPr>
      <w:tabs>
        <w:tab w:val="left" w:pos="1134"/>
        <w:tab w:val="right" w:pos="9356"/>
      </w:tabs>
      <w:spacing w:after="100"/>
      <w:ind w:left="1134" w:hanging="1134"/>
    </w:pPr>
    <w:rPr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7D3D38"/>
    <w:pPr>
      <w:tabs>
        <w:tab w:val="left" w:pos="1134"/>
        <w:tab w:val="right" w:pos="9356"/>
      </w:tabs>
      <w:spacing w:after="100"/>
      <w:ind w:left="1134" w:hanging="1134"/>
    </w:pPr>
  </w:style>
  <w:style w:type="paragraph" w:styleId="Verzeichnis3">
    <w:name w:val="toc 3"/>
    <w:basedOn w:val="Standard"/>
    <w:next w:val="Standard"/>
    <w:autoRedefine/>
    <w:uiPriority w:val="39"/>
    <w:unhideWhenUsed/>
    <w:rsid w:val="007D3D38"/>
    <w:pPr>
      <w:tabs>
        <w:tab w:val="left" w:pos="1134"/>
        <w:tab w:val="right" w:pos="9356"/>
      </w:tabs>
      <w:spacing w:after="100"/>
      <w:ind w:left="1134" w:hanging="1134"/>
    </w:pPr>
  </w:style>
  <w:style w:type="numbering" w:customStyle="1" w:styleId="FHNWAufzhlung">
    <w:name w:val="FHNW Aufzählung"/>
    <w:uiPriority w:val="99"/>
    <w:rsid w:val="00DF7D0C"/>
    <w:pPr>
      <w:numPr>
        <w:numId w:val="15"/>
      </w:numPr>
    </w:pPr>
  </w:style>
  <w:style w:type="character" w:customStyle="1" w:styleId="berschrift5Zchn">
    <w:name w:val="Überschrift 5 Zchn"/>
    <w:basedOn w:val="Absatz-Standardschriftart"/>
    <w:link w:val="berschrift5"/>
    <w:uiPriority w:val="9"/>
    <w:rsid w:val="00405B61"/>
    <w:rPr>
      <w:rFonts w:ascii="Arial" w:eastAsiaTheme="majorEastAsia" w:hAnsi="Arial" w:cstheme="majorBidi"/>
      <w:b/>
      <w:color w:val="000000" w:themeColor="text1"/>
    </w:rPr>
  </w:style>
  <w:style w:type="paragraph" w:styleId="Aufzhlungszeichen4">
    <w:name w:val="List Bullet 4"/>
    <w:basedOn w:val="Standard"/>
    <w:uiPriority w:val="99"/>
    <w:semiHidden/>
    <w:unhideWhenUsed/>
    <w:rsid w:val="00DF7D0C"/>
    <w:p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DF7D0C"/>
    <w:pPr>
      <w:contextualSpacing/>
    </w:p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05B61"/>
    <w:rPr>
      <w:rFonts w:ascii="Arial" w:eastAsiaTheme="majorEastAsia" w:hAnsi="Arial" w:cstheme="majorBidi"/>
      <w:i/>
      <w:iCs/>
      <w:color w:val="000000" w:themeColor="text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E2ED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E2ED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E2ED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F2238D"/>
    <w:pPr>
      <w:spacing w:before="120" w:after="200"/>
    </w:pPr>
    <w:rPr>
      <w:bCs/>
      <w:sz w:val="16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595194"/>
    <w:pPr>
      <w:tabs>
        <w:tab w:val="right" w:pos="9356"/>
      </w:tabs>
    </w:pPr>
  </w:style>
  <w:style w:type="character" w:styleId="Fett">
    <w:name w:val="Strong"/>
    <w:basedOn w:val="Absatz-Standardschriftart"/>
    <w:uiPriority w:val="22"/>
    <w:qFormat/>
    <w:rsid w:val="00DD065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semiHidden="0" w:unhideWhenUsed="0" w:qFormat="1"/>
    <w:lsdException w:name="List Bullet 2" w:qFormat="1"/>
    <w:lsdException w:name="List Bullet 3" w:qFormat="1"/>
    <w:lsdException w:name="Title" w:semiHidden="0" w:uiPriority="10" w:unhideWhenUsed="0" w:qFormat="1"/>
    <w:lsdException w:name="Closing" w:semiHidden="0" w:unhideWhenUsed="0" w:qFormat="1"/>
    <w:lsdException w:name="Signature" w:semiHidden="0" w:unhideWhenUsed="0" w:qFormat="1"/>
    <w:lsdException w:name="Default Paragraph Font" w:uiPriority="1"/>
    <w:lsdException w:name="Subtitle" w:semiHidden="0" w:uiPriority="11" w:unhideWhenUsed="0" w:qFormat="1"/>
    <w:lsdException w:name="Salutation" w:semiHidden="0" w:unhideWhenUsed="0" w:qFormat="1"/>
    <w:lsdException w:name="Date" w:semiHidden="0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7602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E5CC1"/>
    <w:pPr>
      <w:keepNext/>
      <w:keepLines/>
      <w:numPr>
        <w:numId w:val="17"/>
      </w:numPr>
      <w:spacing w:before="480" w:after="120"/>
      <w:ind w:left="340" w:hanging="34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0E5CC1"/>
    <w:pPr>
      <w:numPr>
        <w:ilvl w:val="1"/>
      </w:numPr>
      <w:spacing w:before="280"/>
      <w:ind w:left="510" w:hanging="510"/>
      <w:contextualSpacing/>
      <w:outlineLvl w:val="1"/>
    </w:pPr>
    <w:rPr>
      <w:bCs w:val="0"/>
      <w:sz w:val="2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0E5CC1"/>
    <w:pPr>
      <w:keepNext/>
      <w:keepLines/>
      <w:numPr>
        <w:ilvl w:val="2"/>
        <w:numId w:val="17"/>
      </w:numPr>
      <w:spacing w:before="280" w:after="120"/>
      <w:ind w:left="624" w:hanging="624"/>
      <w:contextualSpacing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33A4F"/>
    <w:pPr>
      <w:keepNext/>
      <w:keepLines/>
      <w:numPr>
        <w:ilvl w:val="3"/>
        <w:numId w:val="17"/>
      </w:numPr>
      <w:ind w:left="737" w:hanging="737"/>
      <w:outlineLvl w:val="3"/>
    </w:pPr>
    <w:rPr>
      <w:rFonts w:eastAsiaTheme="majorEastAsia" w:cstheme="majorBidi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405B61"/>
    <w:pPr>
      <w:keepNext/>
      <w:keepLines/>
      <w:numPr>
        <w:ilvl w:val="4"/>
        <w:numId w:val="17"/>
      </w:numPr>
      <w:spacing w:before="200"/>
      <w:outlineLvl w:val="4"/>
    </w:pPr>
    <w:rPr>
      <w:rFonts w:eastAsiaTheme="majorEastAsia" w:cstheme="majorBidi"/>
      <w:b/>
      <w:color w:val="000000" w:themeColor="text1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05B61"/>
    <w:pPr>
      <w:keepNext/>
      <w:keepLines/>
      <w:numPr>
        <w:ilvl w:val="5"/>
        <w:numId w:val="17"/>
      </w:numPr>
      <w:spacing w:before="200"/>
      <w:outlineLvl w:val="5"/>
    </w:pPr>
    <w:rPr>
      <w:rFonts w:eastAsiaTheme="majorEastAsia" w:cstheme="majorBidi"/>
      <w:i/>
      <w:iCs/>
      <w:color w:val="000000" w:themeColor="text1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E2EDC"/>
    <w:pPr>
      <w:keepNext/>
      <w:keepLines/>
      <w:numPr>
        <w:ilvl w:val="6"/>
        <w:numId w:val="1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E2EDC"/>
    <w:pPr>
      <w:keepNext/>
      <w:keepLines/>
      <w:numPr>
        <w:ilvl w:val="7"/>
        <w:numId w:val="1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E2EDC"/>
    <w:pPr>
      <w:keepNext/>
      <w:keepLines/>
      <w:numPr>
        <w:ilvl w:val="8"/>
        <w:numId w:val="1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84CF6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84CF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84CF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7659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6598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CC7BF8"/>
    <w:pPr>
      <w:tabs>
        <w:tab w:val="center" w:pos="4536"/>
        <w:tab w:val="right" w:pos="9072"/>
      </w:tabs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CC7BF8"/>
    <w:rPr>
      <w:rFonts w:ascii="Arial" w:hAnsi="Arial"/>
      <w:sz w:val="16"/>
    </w:rPr>
  </w:style>
  <w:style w:type="table" w:styleId="Tabellenraster">
    <w:name w:val="Table Grid"/>
    <w:basedOn w:val="NormaleTabelle"/>
    <w:rsid w:val="001149D2"/>
    <w:pPr>
      <w:keepNext/>
      <w:spacing w:after="0" w:line="280" w:lineRule="atLeast"/>
    </w:pPr>
    <w:rPr>
      <w:rFonts w:ascii="Arial" w:eastAsia="Times New Roman" w:hAnsi="Arial" w:cs="Times New Roman"/>
      <w:szCs w:val="20"/>
      <w:lang w:eastAsia="de-CH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paragraph" w:styleId="Anrede">
    <w:name w:val="Salutation"/>
    <w:basedOn w:val="Standard"/>
    <w:next w:val="Standard"/>
    <w:link w:val="AnredeZchn"/>
    <w:uiPriority w:val="99"/>
    <w:qFormat/>
    <w:rsid w:val="007C2CBA"/>
    <w:pPr>
      <w:spacing w:before="260" w:after="260"/>
    </w:pPr>
  </w:style>
  <w:style w:type="character" w:customStyle="1" w:styleId="AnredeZchn">
    <w:name w:val="Anrede Zchn"/>
    <w:basedOn w:val="Absatz-Standardschriftart"/>
    <w:link w:val="Anrede"/>
    <w:uiPriority w:val="99"/>
    <w:rsid w:val="007C2CBA"/>
    <w:rPr>
      <w:rFonts w:ascii="Arial" w:hAnsi="Arial"/>
    </w:rPr>
  </w:style>
  <w:style w:type="paragraph" w:styleId="Unterschrift">
    <w:name w:val="Signature"/>
    <w:basedOn w:val="Standard"/>
    <w:link w:val="UnterschriftZchn"/>
    <w:uiPriority w:val="99"/>
    <w:qFormat/>
    <w:rsid w:val="007C2CBA"/>
    <w:pPr>
      <w:spacing w:before="780"/>
    </w:pPr>
  </w:style>
  <w:style w:type="character" w:customStyle="1" w:styleId="UnterschriftZchn">
    <w:name w:val="Unterschrift Zchn"/>
    <w:basedOn w:val="Absatz-Standardschriftart"/>
    <w:link w:val="Unterschrift"/>
    <w:uiPriority w:val="99"/>
    <w:rsid w:val="007C2CBA"/>
    <w:rPr>
      <w:rFonts w:ascii="Arial" w:hAnsi="Arial"/>
    </w:rPr>
  </w:style>
  <w:style w:type="paragraph" w:styleId="Datum">
    <w:name w:val="Date"/>
    <w:basedOn w:val="Standard"/>
    <w:next w:val="Standard"/>
    <w:link w:val="DatumZchn"/>
    <w:uiPriority w:val="99"/>
    <w:qFormat/>
    <w:rsid w:val="0005534A"/>
    <w:pPr>
      <w:spacing w:before="1340" w:after="520"/>
    </w:pPr>
  </w:style>
  <w:style w:type="character" w:customStyle="1" w:styleId="DatumZchn">
    <w:name w:val="Datum Zchn"/>
    <w:basedOn w:val="Absatz-Standardschriftart"/>
    <w:link w:val="Datum"/>
    <w:uiPriority w:val="99"/>
    <w:rsid w:val="0005534A"/>
    <w:rPr>
      <w:rFonts w:ascii="Arial" w:hAnsi="Arial"/>
    </w:rPr>
  </w:style>
  <w:style w:type="paragraph" w:styleId="Gruformel">
    <w:name w:val="Closing"/>
    <w:basedOn w:val="Standard"/>
    <w:link w:val="GruformelZchn"/>
    <w:uiPriority w:val="99"/>
    <w:qFormat/>
    <w:rsid w:val="000F7F62"/>
    <w:pPr>
      <w:spacing w:before="520"/>
    </w:pPr>
  </w:style>
  <w:style w:type="character" w:customStyle="1" w:styleId="GruformelZchn">
    <w:name w:val="Grußformel Zchn"/>
    <w:basedOn w:val="Absatz-Standardschriftart"/>
    <w:link w:val="Gruformel"/>
    <w:uiPriority w:val="99"/>
    <w:rsid w:val="000F7F62"/>
    <w:rPr>
      <w:rFonts w:ascii="Arial" w:hAnsi="Arial"/>
    </w:rPr>
  </w:style>
  <w:style w:type="paragraph" w:styleId="Titel">
    <w:name w:val="Title"/>
    <w:basedOn w:val="Standard"/>
    <w:next w:val="Standard"/>
    <w:link w:val="TitelZchn"/>
    <w:uiPriority w:val="10"/>
    <w:qFormat/>
    <w:rsid w:val="00AC5B16"/>
    <w:pPr>
      <w:spacing w:after="260" w:line="320" w:lineRule="atLeast"/>
      <w:contextualSpacing/>
    </w:pPr>
    <w:rPr>
      <w:rFonts w:eastAsiaTheme="majorEastAsia" w:cstheme="majorBidi"/>
      <w:b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C5B16"/>
    <w:rPr>
      <w:rFonts w:ascii="Arial" w:eastAsiaTheme="majorEastAsia" w:hAnsi="Arial" w:cstheme="majorBidi"/>
      <w:b/>
      <w:spacing w:val="5"/>
      <w:kern w:val="28"/>
      <w:sz w:val="28"/>
      <w:szCs w:val="52"/>
    </w:rPr>
  </w:style>
  <w:style w:type="paragraph" w:styleId="Listenabsatz">
    <w:name w:val="List Paragraph"/>
    <w:basedOn w:val="Standard"/>
    <w:uiPriority w:val="34"/>
    <w:rsid w:val="00572350"/>
    <w:pPr>
      <w:numPr>
        <w:numId w:val="7"/>
      </w:numPr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952F27"/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52F27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57602"/>
    <w:rPr>
      <w:sz w:val="22"/>
      <w:vertAlign w:val="superscript"/>
    </w:rPr>
  </w:style>
  <w:style w:type="paragraph" w:styleId="Aufzhlungszeichen">
    <w:name w:val="List Bullet"/>
    <w:basedOn w:val="Standard"/>
    <w:uiPriority w:val="99"/>
    <w:qFormat/>
    <w:rsid w:val="00DF7D0C"/>
    <w:pPr>
      <w:contextualSpacing/>
    </w:pPr>
  </w:style>
  <w:style w:type="paragraph" w:styleId="Aufzhlungszeichen2">
    <w:name w:val="List Bullet 2"/>
    <w:basedOn w:val="Standard"/>
    <w:uiPriority w:val="99"/>
    <w:qFormat/>
    <w:rsid w:val="00DF7D0C"/>
    <w:pPr>
      <w:tabs>
        <w:tab w:val="left" w:pos="1134"/>
      </w:tabs>
      <w:contextualSpacing/>
    </w:pPr>
  </w:style>
  <w:style w:type="paragraph" w:styleId="Aufzhlungszeichen3">
    <w:name w:val="List Bullet 3"/>
    <w:basedOn w:val="Standard"/>
    <w:uiPriority w:val="99"/>
    <w:qFormat/>
    <w:rsid w:val="00DF7D0C"/>
    <w:pPr>
      <w:contextualSpacing/>
    </w:pPr>
  </w:style>
  <w:style w:type="character" w:styleId="Hyperlink">
    <w:name w:val="Hyperlink"/>
    <w:basedOn w:val="Absatz-Standardschriftart"/>
    <w:uiPriority w:val="99"/>
    <w:unhideWhenUsed/>
    <w:rsid w:val="00405B61"/>
    <w:rPr>
      <w:color w:val="000000" w:themeColor="text1"/>
      <w:u w:val="none"/>
    </w:rPr>
  </w:style>
  <w:style w:type="paragraph" w:styleId="Untertitel">
    <w:name w:val="Subtitle"/>
    <w:basedOn w:val="Titel"/>
    <w:next w:val="Standard"/>
    <w:link w:val="UntertitelZchn"/>
    <w:uiPriority w:val="11"/>
    <w:qFormat/>
    <w:rsid w:val="00E93446"/>
    <w:pPr>
      <w:numPr>
        <w:ilvl w:val="1"/>
      </w:numPr>
      <w:spacing w:before="260" w:after="120"/>
    </w:pPr>
    <w:rPr>
      <w:iCs/>
      <w:spacing w:val="15"/>
      <w:sz w:val="2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93446"/>
    <w:rPr>
      <w:rFonts w:ascii="Arial" w:eastAsiaTheme="majorEastAsia" w:hAnsi="Arial" w:cstheme="majorBidi"/>
      <w:b/>
      <w:iCs/>
      <w:spacing w:val="15"/>
      <w:kern w:val="28"/>
      <w:szCs w:val="24"/>
    </w:rPr>
  </w:style>
  <w:style w:type="paragraph" w:customStyle="1" w:styleId="Verfasser">
    <w:name w:val="Verfasser"/>
    <w:basedOn w:val="Standard"/>
    <w:next w:val="Standard"/>
    <w:rsid w:val="00AC0F7D"/>
    <w:pPr>
      <w:spacing w:before="600"/>
      <w:contextualSpacing/>
    </w:pPr>
  </w:style>
  <w:style w:type="paragraph" w:customStyle="1" w:styleId="Copyright">
    <w:name w:val="Copyright"/>
    <w:basedOn w:val="Standard"/>
    <w:rsid w:val="009E67A7"/>
    <w:pPr>
      <w:keepNext/>
    </w:pPr>
    <w:rPr>
      <w:rFonts w:eastAsia="Times New Roman" w:cs="Times New Roman"/>
      <w:sz w:val="16"/>
      <w:szCs w:val="24"/>
      <w:lang w:eastAsia="de-CH"/>
    </w:rPr>
  </w:style>
  <w:style w:type="character" w:customStyle="1" w:styleId="Tabelle-Text">
    <w:name w:val="Tabelle - Text"/>
    <w:basedOn w:val="Absatz-Standardschriftart"/>
    <w:rsid w:val="009E67A7"/>
    <w:rPr>
      <w:rFonts w:ascii="Arial" w:hAnsi="Arial" w:cs="Times New Roman"/>
      <w:color w:val="auto"/>
      <w:sz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5CC1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5CC1"/>
    <w:rPr>
      <w:rFonts w:ascii="Arial" w:eastAsiaTheme="majorEastAsia" w:hAnsi="Arial" w:cstheme="majorBidi"/>
      <w:b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E5CC1"/>
    <w:rPr>
      <w:rFonts w:ascii="Arial" w:eastAsiaTheme="majorEastAsia" w:hAnsi="Arial" w:cstheme="majorBidi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33A4F"/>
    <w:rPr>
      <w:rFonts w:ascii="Arial" w:eastAsiaTheme="majorEastAsia" w:hAnsi="Arial" w:cstheme="majorBidi"/>
      <w:b/>
      <w:bCs/>
      <w:iCs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DF7D0C"/>
    <w:pPr>
      <w:spacing w:line="276" w:lineRule="auto"/>
      <w:outlineLvl w:val="9"/>
    </w:pPr>
    <w:rPr>
      <w:lang w:eastAsia="de-CH"/>
    </w:rPr>
  </w:style>
  <w:style w:type="paragraph" w:styleId="Verzeichnis1">
    <w:name w:val="toc 1"/>
    <w:basedOn w:val="Standard"/>
    <w:next w:val="Standard"/>
    <w:autoRedefine/>
    <w:uiPriority w:val="39"/>
    <w:unhideWhenUsed/>
    <w:rsid w:val="007D3D38"/>
    <w:pPr>
      <w:tabs>
        <w:tab w:val="left" w:pos="1134"/>
        <w:tab w:val="right" w:pos="9356"/>
      </w:tabs>
      <w:spacing w:after="100"/>
      <w:ind w:left="1134" w:hanging="1134"/>
    </w:pPr>
    <w:rPr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7D3D38"/>
    <w:pPr>
      <w:tabs>
        <w:tab w:val="left" w:pos="1134"/>
        <w:tab w:val="right" w:pos="9356"/>
      </w:tabs>
      <w:spacing w:after="100"/>
      <w:ind w:left="1134" w:hanging="1134"/>
    </w:pPr>
  </w:style>
  <w:style w:type="paragraph" w:styleId="Verzeichnis3">
    <w:name w:val="toc 3"/>
    <w:basedOn w:val="Standard"/>
    <w:next w:val="Standard"/>
    <w:autoRedefine/>
    <w:uiPriority w:val="39"/>
    <w:unhideWhenUsed/>
    <w:rsid w:val="007D3D38"/>
    <w:pPr>
      <w:tabs>
        <w:tab w:val="left" w:pos="1134"/>
        <w:tab w:val="right" w:pos="9356"/>
      </w:tabs>
      <w:spacing w:after="100"/>
      <w:ind w:left="1134" w:hanging="1134"/>
    </w:pPr>
  </w:style>
  <w:style w:type="numbering" w:customStyle="1" w:styleId="FHNWAufzhlung">
    <w:name w:val="FHNW Aufzählung"/>
    <w:uiPriority w:val="99"/>
    <w:rsid w:val="00DF7D0C"/>
    <w:pPr>
      <w:numPr>
        <w:numId w:val="15"/>
      </w:numPr>
    </w:pPr>
  </w:style>
  <w:style w:type="character" w:customStyle="1" w:styleId="berschrift5Zchn">
    <w:name w:val="Überschrift 5 Zchn"/>
    <w:basedOn w:val="Absatz-Standardschriftart"/>
    <w:link w:val="berschrift5"/>
    <w:uiPriority w:val="9"/>
    <w:rsid w:val="00405B61"/>
    <w:rPr>
      <w:rFonts w:ascii="Arial" w:eastAsiaTheme="majorEastAsia" w:hAnsi="Arial" w:cstheme="majorBidi"/>
      <w:b/>
      <w:color w:val="000000" w:themeColor="text1"/>
    </w:rPr>
  </w:style>
  <w:style w:type="paragraph" w:styleId="Aufzhlungszeichen4">
    <w:name w:val="List Bullet 4"/>
    <w:basedOn w:val="Standard"/>
    <w:uiPriority w:val="99"/>
    <w:semiHidden/>
    <w:unhideWhenUsed/>
    <w:rsid w:val="00DF7D0C"/>
    <w:p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DF7D0C"/>
    <w:pPr>
      <w:contextualSpacing/>
    </w:p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05B61"/>
    <w:rPr>
      <w:rFonts w:ascii="Arial" w:eastAsiaTheme="majorEastAsia" w:hAnsi="Arial" w:cstheme="majorBidi"/>
      <w:i/>
      <w:iCs/>
      <w:color w:val="000000" w:themeColor="text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E2ED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E2ED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E2ED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F2238D"/>
    <w:pPr>
      <w:spacing w:before="120" w:after="200"/>
    </w:pPr>
    <w:rPr>
      <w:bCs/>
      <w:sz w:val="16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595194"/>
    <w:pPr>
      <w:tabs>
        <w:tab w:val="right" w:pos="9356"/>
      </w:tabs>
    </w:pPr>
  </w:style>
  <w:style w:type="character" w:styleId="Fett">
    <w:name w:val="Strong"/>
    <w:basedOn w:val="Absatz-Standardschriftart"/>
    <w:uiPriority w:val="22"/>
    <w:qFormat/>
    <w:rsid w:val="00DD06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36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1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4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7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45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F8701CC-B764-4EBD-9755-FAEB9BA93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514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2013-12-09T13:18:00Z</dcterms:created>
  <dcterms:modified xsi:type="dcterms:W3CDTF">2013-12-13T09:28:00Z</dcterms:modified>
</cp:coreProperties>
</file>